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F04187" w:rsidR="00075232" w:rsidP="00ED1664" w:rsidRDefault="0022206C" w14:paraId="24CCED82" w14:textId="77777777">
      <w:pPr>
        <w:pStyle w:val="Ttulo1"/>
        <w:spacing w:before="0"/>
        <w:jc w:val="center"/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F04187">
        <w:rPr>
          <w:rFonts w:ascii="Fira Sans" w:hAnsi="Fira Sans"/>
          <w:color w:val="000000" w:themeColor="text1"/>
          <w:sz w:val="24"/>
          <w:szCs w:val="24"/>
          <w:lang w:val="pt-BR"/>
        </w:rPr>
        <w:t>ANEXO II</w:t>
      </w:r>
    </w:p>
    <w:p w:rsidRPr="00F04187" w:rsidR="00F04187" w:rsidP="667E4B94" w:rsidRDefault="00F04187" w14:paraId="454A18A5" w14:textId="306D544A">
      <w:pPr>
        <w:pStyle w:val="Ttulo1"/>
        <w:jc w:val="center"/>
        <w:rPr>
          <w:rFonts w:ascii="Fira Sans" w:hAnsi="Fira Sans"/>
          <w:color w:val="000000" w:themeColor="text1" w:themeTint="FF" w:themeShade="FF"/>
          <w:sz w:val="24"/>
          <w:szCs w:val="24"/>
          <w:lang w:val="pt-BR"/>
        </w:rPr>
      </w:pPr>
      <w:r w:rsidRPr="667E4B94" w:rsidR="0022206C">
        <w:rPr>
          <w:rFonts w:ascii="Fira Sans" w:hAnsi="Fira Sans"/>
          <w:color w:val="000000" w:themeColor="text1" w:themeTint="FF" w:themeShade="FF"/>
          <w:sz w:val="24"/>
          <w:szCs w:val="24"/>
          <w:lang w:val="pt-BR"/>
        </w:rPr>
        <w:t>DECLARAÇÃO DE PARCERIA E ACORDO ENTRE ORGANIZAÇÕES PARA A FORMALIZAÇÃO DA REDE DA SOCIOBIOECONOMIA</w:t>
      </w:r>
    </w:p>
    <w:p w:rsidR="667E4B94" w:rsidP="667E4B94" w:rsidRDefault="667E4B94" w14:paraId="35463B9C" w14:textId="1EE89FE7">
      <w:pPr>
        <w:pStyle w:val="Normal"/>
        <w:rPr>
          <w:lang w:val="pt-BR"/>
        </w:rPr>
      </w:pPr>
    </w:p>
    <w:p w:rsidR="08BB1AF0" w:rsidP="667E4B94" w:rsidRDefault="08BB1AF0" w14:paraId="457D5988" w14:textId="5324436F">
      <w:pPr>
        <w:pStyle w:val="Normal"/>
        <w:jc w:val="center"/>
        <w:rPr>
          <w:rFonts w:ascii="Fira Sans" w:hAnsi="Fira Sans" w:eastAsia="Fira Sans" w:cs="Fira Sans"/>
          <w:noProof w:val="0"/>
          <w:lang w:val="pt-BR"/>
        </w:rPr>
      </w:pPr>
      <w:r w:rsidRPr="667E4B94" w:rsidR="08BB1AF0">
        <w:rPr>
          <w:rFonts w:ascii="Fira Sans" w:hAnsi="Fira Sans" w:eastAsia="Fira Sans" w:cs="Fira Sans" w:asciiTheme="minorAscii" w:hAnsiTheme="minorAscii" w:eastAsiaTheme="minorEastAsia" w:cstheme="minorBidi"/>
          <w:noProof w:val="0"/>
          <w:color w:val="auto"/>
          <w:sz w:val="22"/>
          <w:szCs w:val="22"/>
          <w:lang w:val="pt-BR" w:eastAsia="en-US" w:bidi="ar-SA"/>
        </w:rPr>
        <w:t>Edital Prospera Sociobio: Criação dos Núcleos de Desenvolvimento da Sociobioeconomia na Amazônia</w:t>
      </w:r>
    </w:p>
    <w:p w:rsidRPr="00F04187" w:rsidR="00622107" w:rsidRDefault="00622107" w14:paraId="0EE0C13D" w14:textId="113CCA2A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</w:p>
    <w:p w:rsidRPr="00F04187" w:rsidR="00622107" w:rsidP="19B7EC3F" w:rsidRDefault="0022206C" w14:paraId="4E6B466F" w14:textId="5E7B74E7">
      <w:pPr>
        <w:jc w:val="both"/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F04187">
        <w:rPr>
          <w:rFonts w:ascii="Fira Sans" w:hAnsi="Fira Sans"/>
          <w:color w:val="000000" w:themeColor="text1"/>
          <w:sz w:val="24"/>
          <w:szCs w:val="24"/>
          <w:lang w:val="pt-BR"/>
        </w:rPr>
        <w:t>As organizações abaixo assinadas, com vistas à participação conjunta na presente Chamada Pública, vêm, por meio desta, formalizar a constituição da [NOME D</w:t>
      </w:r>
      <w:r w:rsidRPr="00F04187" w:rsidR="5A8B880A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A </w:t>
      </w:r>
      <w:r w:rsidRPr="00F04187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REDE], e </w:t>
      </w:r>
      <w:r w:rsidRPr="00F04187" w:rsidR="61267FB4">
        <w:rPr>
          <w:rFonts w:ascii="Fira Sans" w:hAnsi="Fira Sans"/>
          <w:b/>
          <w:bCs/>
          <w:color w:val="000000" w:themeColor="text1"/>
          <w:sz w:val="24"/>
          <w:szCs w:val="24"/>
          <w:lang w:val="pt-BR"/>
        </w:rPr>
        <w:t xml:space="preserve">DECLARAR </w:t>
      </w:r>
      <w:r w:rsidRPr="00F04187">
        <w:rPr>
          <w:rFonts w:ascii="Fira Sans" w:hAnsi="Fira Sans"/>
          <w:color w:val="000000" w:themeColor="text1"/>
          <w:sz w:val="24"/>
          <w:szCs w:val="24"/>
          <w:lang w:val="pt-BR"/>
        </w:rPr>
        <w:t>seu compromisso institucional com os objetivos, princípios e diretrizes do Edital de Seleção de Núcleos da Sociobioeconomia, observando os seguintes termos:</w:t>
      </w:r>
    </w:p>
    <w:p w:rsidRPr="00F04187" w:rsidR="5585B700" w:rsidP="5585B700" w:rsidRDefault="5585B700" w14:paraId="76296243" w14:textId="032F49B4">
      <w:pPr>
        <w:jc w:val="both"/>
        <w:rPr>
          <w:rFonts w:ascii="Fira Sans" w:hAnsi="Fira Sans"/>
          <w:color w:val="000000" w:themeColor="text1"/>
          <w:sz w:val="24"/>
          <w:szCs w:val="24"/>
          <w:lang w:val="pt-BR"/>
        </w:rPr>
      </w:pPr>
    </w:p>
    <w:p w:rsidRPr="00F04187" w:rsidR="00622107" w:rsidRDefault="0022206C" w14:paraId="0479F7CE" w14:textId="7D84E1B7">
      <w:pPr>
        <w:pStyle w:val="Ttulo2"/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F04187">
        <w:rPr>
          <w:rFonts w:ascii="Fira Sans" w:hAnsi="Fira Sans"/>
          <w:color w:val="000000" w:themeColor="text1"/>
          <w:sz w:val="24"/>
          <w:szCs w:val="24"/>
          <w:lang w:val="pt-BR"/>
        </w:rPr>
        <w:t>1. Objetivo da Parceria</w:t>
      </w:r>
    </w:p>
    <w:p w:rsidRPr="00F04187" w:rsidR="00622107" w:rsidP="78893710" w:rsidRDefault="0022206C" w14:paraId="56244764" w14:textId="26615AF2">
      <w:pPr>
        <w:spacing w:before="120"/>
        <w:jc w:val="both"/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F04187">
        <w:rPr>
          <w:rFonts w:ascii="Fira Sans" w:hAnsi="Fira Sans"/>
          <w:color w:val="000000" w:themeColor="text1"/>
          <w:sz w:val="24"/>
          <w:szCs w:val="24"/>
          <w:lang w:val="pt-BR"/>
        </w:rPr>
        <w:t>Estabelecer acordo de cooperação entre as organizações signatárias para a implementação conjunta de um Núcleo da Sociobioeconomia</w:t>
      </w:r>
      <w:r w:rsidRPr="00F04187" w:rsidR="36FCA0DE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no (</w:t>
      </w:r>
      <w:r w:rsidRPr="00B96817" w:rsidR="36FCA0DE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nome do </w:t>
      </w:r>
      <w:r w:rsidR="00B96817">
        <w:rPr>
          <w:rFonts w:ascii="Fira Sans" w:hAnsi="Fira Sans"/>
          <w:color w:val="000000" w:themeColor="text1"/>
          <w:sz w:val="24"/>
          <w:szCs w:val="24"/>
          <w:lang w:val="pt-BR"/>
        </w:rPr>
        <w:t>T</w:t>
      </w:r>
      <w:r w:rsidRPr="00B96817" w:rsidR="36FCA0DE">
        <w:rPr>
          <w:rFonts w:ascii="Fira Sans" w:hAnsi="Fira Sans"/>
          <w:color w:val="000000" w:themeColor="text1"/>
          <w:sz w:val="24"/>
          <w:szCs w:val="24"/>
          <w:lang w:val="pt-BR"/>
        </w:rPr>
        <w:t>erritório</w:t>
      </w:r>
      <w:r w:rsidR="00B96817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da </w:t>
      </w:r>
      <w:proofErr w:type="spellStart"/>
      <w:r w:rsidR="00B96817">
        <w:rPr>
          <w:rFonts w:ascii="Fira Sans" w:hAnsi="Fira Sans"/>
          <w:color w:val="000000" w:themeColor="text1"/>
          <w:sz w:val="24"/>
          <w:szCs w:val="24"/>
          <w:lang w:val="pt-BR"/>
        </w:rPr>
        <w:t>Sociobioeconomia</w:t>
      </w:r>
      <w:proofErr w:type="spellEnd"/>
      <w:r w:rsidRPr="00B96817" w:rsidR="36FCA0DE">
        <w:rPr>
          <w:rFonts w:ascii="Fira Sans" w:hAnsi="Fira Sans"/>
          <w:color w:val="000000" w:themeColor="text1"/>
          <w:sz w:val="24"/>
          <w:szCs w:val="24"/>
          <w:lang w:val="pt-BR"/>
        </w:rPr>
        <w:t>)</w:t>
      </w:r>
      <w:r w:rsidRPr="00B96817">
        <w:rPr>
          <w:rFonts w:ascii="Fira Sans" w:hAnsi="Fira Sans"/>
          <w:color w:val="000000" w:themeColor="text1"/>
          <w:sz w:val="24"/>
          <w:szCs w:val="24"/>
          <w:lang w:val="pt-BR"/>
        </w:rPr>
        <w:t>,</w:t>
      </w:r>
      <w:r w:rsidRPr="00F04187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conforme proposta apresentada à Comissão Técnica de Avaliação.</w:t>
      </w:r>
    </w:p>
    <w:p w:rsidRPr="00F04187" w:rsidR="41E3E543" w:rsidP="19B7EC3F" w:rsidRDefault="41E3E543" w14:paraId="3BC43558" w14:textId="54953470">
      <w:pPr>
        <w:jc w:val="right"/>
        <w:rPr>
          <w:rFonts w:ascii="Fira Sans" w:hAnsi="Fira Sans"/>
          <w:lang w:val="pt-BR"/>
        </w:rPr>
      </w:pPr>
      <w:r w:rsidRPr="00F04187">
        <w:rPr>
          <w:rFonts w:ascii="Fira Sans" w:hAnsi="Fira Sans"/>
          <w:color w:val="000000" w:themeColor="text1"/>
          <w:sz w:val="24"/>
          <w:szCs w:val="24"/>
          <w:lang w:val="pt-BR"/>
        </w:rPr>
        <w:t>[Local], [Data]</w:t>
      </w:r>
    </w:p>
    <w:p w:rsidRPr="00F04187" w:rsidR="00622107" w:rsidRDefault="0022206C" w14:paraId="48D3B1F3" w14:textId="77777777">
      <w:pPr>
        <w:pStyle w:val="Ttulo2"/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F04187">
        <w:rPr>
          <w:rFonts w:ascii="Fira Sans" w:hAnsi="Fira Sans"/>
          <w:color w:val="000000" w:themeColor="text1"/>
          <w:sz w:val="24"/>
          <w:szCs w:val="24"/>
          <w:lang w:val="pt-BR"/>
        </w:rPr>
        <w:t>2. Composição da Rede</w:t>
      </w:r>
    </w:p>
    <w:p w:rsidRPr="00F04187" w:rsidR="00B84635" w:rsidP="603880ED" w:rsidRDefault="00B84635" w14:paraId="7DFDDE72" w14:textId="02BB7257">
      <w:pPr>
        <w:spacing w:after="0" w:line="240" w:lineRule="auto"/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F04187">
        <w:rPr>
          <w:rFonts w:ascii="Fira Sans" w:hAnsi="Fira Sans"/>
          <w:b/>
          <w:bCs/>
          <w:color w:val="000000" w:themeColor="text1"/>
          <w:sz w:val="24"/>
          <w:szCs w:val="24"/>
          <w:lang w:val="pt-BR"/>
        </w:rPr>
        <w:t xml:space="preserve">2.1. </w:t>
      </w:r>
      <w:r w:rsidRPr="00F04187" w:rsidR="0022206C">
        <w:rPr>
          <w:rFonts w:ascii="Fira Sans" w:hAnsi="Fira Sans"/>
          <w:b/>
          <w:bCs/>
          <w:color w:val="000000" w:themeColor="text1"/>
          <w:sz w:val="24"/>
          <w:szCs w:val="24"/>
          <w:lang w:val="pt-BR"/>
        </w:rPr>
        <w:t>Organização Líder:</w:t>
      </w:r>
      <w:r w:rsidRPr="00F04187">
        <w:rPr>
          <w:rFonts w:ascii="Fira Sans" w:hAnsi="Fira Sans"/>
          <w:lang w:val="pt-BR"/>
        </w:rPr>
        <w:br/>
      </w:r>
      <w:r w:rsidRPr="00F04187" w:rsidR="080FC4A5">
        <w:rPr>
          <w:rFonts w:ascii="Fira Sans" w:hAnsi="Fira Sans"/>
          <w:color w:val="000000" w:themeColor="text1"/>
          <w:sz w:val="24"/>
          <w:szCs w:val="24"/>
          <w:lang w:val="pt-BR"/>
        </w:rPr>
        <w:t>Membro da Rede</w:t>
      </w:r>
      <w:r w:rsidRPr="00F04187" w:rsidR="4E599A10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[nome da organização]</w:t>
      </w:r>
      <w:r w:rsidRPr="00F04187" w:rsidR="3A953D1D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</w:t>
      </w:r>
    </w:p>
    <w:p w:rsidRPr="00F04187" w:rsidR="00B84635" w:rsidP="603880ED" w:rsidRDefault="00B84635" w14:paraId="05CCC5FE" w14:textId="4B2B62F9">
      <w:pPr>
        <w:spacing w:after="0" w:line="240" w:lineRule="auto"/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F04187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Endereço Completo: </w:t>
      </w:r>
    </w:p>
    <w:p w:rsidRPr="00F04187" w:rsidR="00B84635" w:rsidP="603880ED" w:rsidRDefault="0022206C" w14:paraId="5922BCA2" w14:textId="4047D90E">
      <w:pPr>
        <w:spacing w:after="0" w:line="240" w:lineRule="auto"/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F04187">
        <w:rPr>
          <w:rFonts w:ascii="Fira Sans" w:hAnsi="Fira Sans"/>
          <w:color w:val="000000" w:themeColor="text1"/>
          <w:sz w:val="24"/>
          <w:szCs w:val="24"/>
          <w:lang w:val="pt-BR"/>
        </w:rPr>
        <w:t>CNPJ:</w:t>
      </w:r>
    </w:p>
    <w:p w:rsidRPr="00F04187" w:rsidR="00B84635" w:rsidP="603880ED" w:rsidRDefault="0022206C" w14:paraId="2A06688F" w14:textId="36CF9D9A">
      <w:pPr>
        <w:spacing w:after="0" w:line="240" w:lineRule="auto"/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F04187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Representante Legal:  </w:t>
      </w:r>
    </w:p>
    <w:p w:rsidRPr="00F04187" w:rsidR="00622107" w:rsidP="603880ED" w:rsidRDefault="31C83129" w14:paraId="7C5EA352" w14:textId="0BD64C4B">
      <w:pPr>
        <w:spacing w:after="0" w:line="240" w:lineRule="auto"/>
        <w:rPr>
          <w:rFonts w:ascii="Fira Sans" w:hAnsi="Fira Sans"/>
          <w:color w:val="000000" w:themeColor="text1"/>
          <w:sz w:val="24"/>
          <w:szCs w:val="24"/>
        </w:rPr>
      </w:pPr>
      <w:proofErr w:type="spellStart"/>
      <w:proofErr w:type="gramStart"/>
      <w:r w:rsidRPr="00F04187">
        <w:rPr>
          <w:rFonts w:ascii="Fira Sans" w:hAnsi="Fira Sans"/>
          <w:color w:val="000000" w:themeColor="text1"/>
          <w:sz w:val="24"/>
          <w:szCs w:val="24"/>
        </w:rPr>
        <w:t>CPF:</w:t>
      </w:r>
      <w:r w:rsidRPr="00F04187" w:rsidR="0022206C">
        <w:rPr>
          <w:rFonts w:ascii="Fira Sans" w:hAnsi="Fira Sans"/>
          <w:color w:val="000000" w:themeColor="text1"/>
          <w:sz w:val="24"/>
          <w:szCs w:val="24"/>
        </w:rPr>
        <w:t>Cargo</w:t>
      </w:r>
      <w:proofErr w:type="spellEnd"/>
      <w:proofErr w:type="gramEnd"/>
      <w:r w:rsidRPr="00F04187" w:rsidR="0022206C">
        <w:rPr>
          <w:rFonts w:ascii="Fira Sans" w:hAnsi="Fira Sans"/>
          <w:color w:val="000000" w:themeColor="text1"/>
          <w:sz w:val="24"/>
          <w:szCs w:val="24"/>
        </w:rPr>
        <w:t xml:space="preserve">: </w:t>
      </w:r>
      <w:r w:rsidRPr="00F04187" w:rsidR="00B84635">
        <w:rPr>
          <w:rFonts w:ascii="Fira Sans" w:hAnsi="Fira Sans"/>
        </w:rPr>
        <w:br/>
      </w:r>
      <w:r w:rsidRPr="00F04187" w:rsidR="00B84635">
        <w:rPr>
          <w:rFonts w:ascii="Fira Sans" w:hAnsi="Fira Sans"/>
        </w:rPr>
        <w:br/>
      </w:r>
      <w:r w:rsidRPr="00F04187" w:rsidR="00B84635">
        <w:rPr>
          <w:rFonts w:ascii="Fira Sans" w:hAnsi="Fira Sans"/>
          <w:b/>
          <w:bCs/>
          <w:color w:val="000000" w:themeColor="text1"/>
          <w:sz w:val="24"/>
          <w:szCs w:val="24"/>
        </w:rPr>
        <w:t xml:space="preserve">2.2. </w:t>
      </w:r>
      <w:proofErr w:type="spellStart"/>
      <w:r w:rsidRPr="00F04187" w:rsidR="0022206C">
        <w:rPr>
          <w:rFonts w:ascii="Fira Sans" w:hAnsi="Fira Sans"/>
          <w:b/>
          <w:bCs/>
          <w:color w:val="000000" w:themeColor="text1"/>
          <w:sz w:val="24"/>
          <w:szCs w:val="24"/>
        </w:rPr>
        <w:t>Organizações</w:t>
      </w:r>
      <w:proofErr w:type="spellEnd"/>
      <w:r w:rsidRPr="00F04187" w:rsidR="0022206C">
        <w:rPr>
          <w:rFonts w:ascii="Fira Sans" w:hAnsi="Fira Sans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F04187" w:rsidR="0022206C">
        <w:rPr>
          <w:rFonts w:ascii="Fira Sans" w:hAnsi="Fira Sans"/>
          <w:b/>
          <w:bCs/>
          <w:color w:val="000000" w:themeColor="text1"/>
          <w:sz w:val="24"/>
          <w:szCs w:val="24"/>
        </w:rPr>
        <w:t>Parceiras</w:t>
      </w:r>
      <w:proofErr w:type="spellEnd"/>
      <w:r w:rsidRPr="00F04187" w:rsidR="0022206C">
        <w:rPr>
          <w:rFonts w:ascii="Fira Sans" w:hAnsi="Fira Sans"/>
          <w:b/>
          <w:bCs/>
          <w:color w:val="000000" w:themeColor="text1"/>
          <w:sz w:val="24"/>
          <w:szCs w:val="24"/>
        </w:rPr>
        <w:t>:</w:t>
      </w:r>
      <w:r w:rsidRPr="00F04187" w:rsidR="00B84635">
        <w:rPr>
          <w:rFonts w:ascii="Fira Sans" w:hAnsi="Fira Sans"/>
        </w:rPr>
        <w:br/>
      </w:r>
      <w:r w:rsidRPr="00F04187" w:rsidR="00B84635">
        <w:rPr>
          <w:rFonts w:ascii="Fira Sans" w:hAnsi="Fira Sans"/>
        </w:rPr>
        <w:br/>
      </w:r>
    </w:p>
    <w:tbl>
      <w:tblPr>
        <w:tblStyle w:val="Tabelacomgrade"/>
        <w:tblW w:w="10204" w:type="dxa"/>
        <w:tblBorders>
          <w:top w:val="none" w:color="000000" w:themeColor="text1" w:sz="12" w:space="0"/>
          <w:left w:val="none" w:color="000000" w:themeColor="text1" w:sz="12" w:space="0"/>
          <w:bottom w:val="none" w:color="000000" w:themeColor="text1" w:sz="12" w:space="0"/>
          <w:right w:val="none" w:color="000000" w:themeColor="text1" w:sz="12" w:space="0"/>
          <w:insideH w:val="none" w:color="000000" w:themeColor="text1" w:sz="12" w:space="0"/>
          <w:insideV w:val="none" w:color="000000" w:themeColor="text1" w:sz="12" w:space="0"/>
        </w:tblBorders>
        <w:tblLayout w:type="fixed"/>
        <w:tblLook w:val="06A0" w:firstRow="1" w:lastRow="0" w:firstColumn="1" w:lastColumn="0" w:noHBand="1" w:noVBand="1"/>
      </w:tblPr>
      <w:tblGrid>
        <w:gridCol w:w="5102"/>
        <w:gridCol w:w="5102"/>
      </w:tblGrid>
      <w:tr w:rsidRPr="00F04187" w:rsidR="22262F94" w:rsidTr="603880ED" w14:paraId="752F6940" w14:textId="77777777">
        <w:trPr>
          <w:trHeight w:val="300"/>
        </w:trPr>
        <w:tc>
          <w:tcPr>
            <w:tcW w:w="5102" w:type="dxa"/>
          </w:tcPr>
          <w:p w:rsidRPr="00F04187" w:rsidR="00230FD7" w:rsidP="603880ED" w:rsidRDefault="2F4FA3AC" w14:paraId="2C4650EC" w14:textId="3E1AB0B3">
            <w:pPr>
              <w:rPr>
                <w:rFonts w:ascii="Fira Sans" w:hAnsi="Fira Sans"/>
                <w:color w:val="000000" w:themeColor="text1"/>
                <w:sz w:val="24"/>
                <w:szCs w:val="24"/>
                <w:lang w:val="pt-BR"/>
              </w:rPr>
            </w:pPr>
            <w:r w:rsidRPr="00F04187">
              <w:rPr>
                <w:rFonts w:ascii="Fira Sans" w:hAnsi="Fira Sans"/>
                <w:color w:val="000000" w:themeColor="text1"/>
                <w:sz w:val="24"/>
                <w:szCs w:val="24"/>
                <w:lang w:val="pt-BR"/>
              </w:rPr>
              <w:t>Nome:</w:t>
            </w:r>
          </w:p>
          <w:p w:rsidRPr="00F04187" w:rsidR="00230FD7" w:rsidP="603880ED" w:rsidRDefault="2F4FA3AC" w14:paraId="3FA044E0" w14:textId="77777777">
            <w:pPr>
              <w:rPr>
                <w:rFonts w:ascii="Fira Sans" w:hAnsi="Fira Sans"/>
                <w:color w:val="000000" w:themeColor="text1"/>
                <w:sz w:val="24"/>
                <w:szCs w:val="24"/>
                <w:lang w:val="pt-BR"/>
              </w:rPr>
            </w:pPr>
            <w:r w:rsidRPr="00F04187">
              <w:rPr>
                <w:rFonts w:ascii="Fira Sans" w:hAnsi="Fira Sans"/>
                <w:color w:val="000000" w:themeColor="text1"/>
                <w:sz w:val="24"/>
                <w:szCs w:val="24"/>
                <w:lang w:val="pt-BR"/>
              </w:rPr>
              <w:t xml:space="preserve">Endereço Completo: </w:t>
            </w:r>
          </w:p>
          <w:p w:rsidRPr="00F04187" w:rsidR="00230FD7" w:rsidP="603880ED" w:rsidRDefault="2F4FA3AC" w14:paraId="34F71D05" w14:textId="77777777">
            <w:pPr>
              <w:rPr>
                <w:rFonts w:ascii="Fira Sans" w:hAnsi="Fira Sans"/>
                <w:color w:val="000000" w:themeColor="text1"/>
                <w:sz w:val="24"/>
                <w:szCs w:val="24"/>
                <w:lang w:val="pt-BR"/>
              </w:rPr>
            </w:pPr>
            <w:r w:rsidRPr="00F04187">
              <w:rPr>
                <w:rFonts w:ascii="Fira Sans" w:hAnsi="Fira Sans"/>
                <w:color w:val="000000" w:themeColor="text1"/>
                <w:sz w:val="24"/>
                <w:szCs w:val="24"/>
                <w:lang w:val="pt-BR"/>
              </w:rPr>
              <w:lastRenderedPageBreak/>
              <w:t>CNPJ:</w:t>
            </w:r>
          </w:p>
          <w:p w:rsidRPr="00F04187" w:rsidR="00230FD7" w:rsidP="603880ED" w:rsidRDefault="2F4FA3AC" w14:paraId="6EE50F1A" w14:textId="77777777">
            <w:pPr>
              <w:rPr>
                <w:rFonts w:ascii="Fira Sans" w:hAnsi="Fira Sans"/>
                <w:color w:val="000000" w:themeColor="text1"/>
                <w:sz w:val="24"/>
                <w:szCs w:val="24"/>
                <w:lang w:val="pt-BR"/>
              </w:rPr>
            </w:pPr>
            <w:r w:rsidRPr="00F04187">
              <w:rPr>
                <w:rFonts w:ascii="Fira Sans" w:hAnsi="Fira Sans"/>
                <w:color w:val="000000" w:themeColor="text1"/>
                <w:sz w:val="24"/>
                <w:szCs w:val="24"/>
                <w:lang w:val="pt-BR"/>
              </w:rPr>
              <w:t xml:space="preserve">Representante Legal:  </w:t>
            </w:r>
          </w:p>
          <w:p w:rsidRPr="00F04187" w:rsidR="00230FD7" w:rsidP="603880ED" w:rsidRDefault="2F4FA3AC" w14:paraId="22BC4B34" w14:textId="3E7948A3">
            <w:pPr>
              <w:rPr>
                <w:rFonts w:ascii="Fira Sans" w:hAnsi="Fira Sans"/>
                <w:color w:val="000000" w:themeColor="text1"/>
                <w:sz w:val="24"/>
                <w:szCs w:val="24"/>
              </w:rPr>
            </w:pPr>
            <w:r w:rsidRPr="00F04187">
              <w:rPr>
                <w:rFonts w:ascii="Fira Sans" w:hAnsi="Fira Sans"/>
                <w:color w:val="000000" w:themeColor="text1"/>
                <w:sz w:val="24"/>
                <w:szCs w:val="24"/>
              </w:rPr>
              <w:t>CPF:</w:t>
            </w:r>
          </w:p>
          <w:p w:rsidRPr="00F04187" w:rsidR="00230FD7" w:rsidP="603880ED" w:rsidRDefault="2F4FA3AC" w14:paraId="128637D9" w14:textId="355202D8">
            <w:pPr>
              <w:rPr>
                <w:rFonts w:ascii="Fira Sans" w:hAnsi="Fira Sans"/>
                <w:color w:val="000000" w:themeColor="text1"/>
                <w:sz w:val="24"/>
                <w:szCs w:val="24"/>
              </w:rPr>
            </w:pPr>
            <w:r w:rsidRPr="00F04187">
              <w:rPr>
                <w:rFonts w:ascii="Fira Sans" w:hAnsi="Fira Sans"/>
                <w:color w:val="000000" w:themeColor="text1"/>
                <w:sz w:val="24"/>
                <w:szCs w:val="24"/>
              </w:rPr>
              <w:t xml:space="preserve">Cargo: </w:t>
            </w:r>
            <w:r w:rsidRPr="00F04187" w:rsidR="00230FD7">
              <w:rPr>
                <w:rFonts w:ascii="Fira Sans" w:hAnsi="Fira Sans"/>
              </w:rPr>
              <w:br/>
            </w:r>
          </w:p>
          <w:p w:rsidRPr="00F04187" w:rsidR="22262F94" w:rsidP="603880ED" w:rsidRDefault="22262F94" w14:paraId="146AD317" w14:textId="79F95412">
            <w:pPr>
              <w:rPr>
                <w:rFonts w:ascii="Fira Sans" w:hAnsi="Fira Sans"/>
              </w:rPr>
            </w:pPr>
          </w:p>
        </w:tc>
        <w:tc>
          <w:tcPr>
            <w:tcW w:w="5102" w:type="dxa"/>
          </w:tcPr>
          <w:p w:rsidRPr="00F04187" w:rsidR="22262F94" w:rsidP="603880ED" w:rsidRDefault="22262F94" w14:paraId="48A9E824" w14:textId="297D94C3">
            <w:pPr>
              <w:rPr>
                <w:rFonts w:ascii="Fira Sans" w:hAnsi="Fira Sans"/>
              </w:rPr>
            </w:pPr>
          </w:p>
        </w:tc>
      </w:tr>
      <w:tr w:rsidRPr="00F04187" w:rsidR="22262F94" w:rsidTr="603880ED" w14:paraId="6E8EF6F8" w14:textId="77777777">
        <w:trPr>
          <w:trHeight w:val="300"/>
        </w:trPr>
        <w:tc>
          <w:tcPr>
            <w:tcW w:w="5102" w:type="dxa"/>
          </w:tcPr>
          <w:p w:rsidRPr="00F04187" w:rsidR="00230FD7" w:rsidP="603880ED" w:rsidRDefault="2F4FA3AC" w14:paraId="132030FC" w14:textId="3E1AB0B3">
            <w:pPr>
              <w:rPr>
                <w:rFonts w:ascii="Fira Sans" w:hAnsi="Fira Sans"/>
                <w:color w:val="000000" w:themeColor="text1"/>
                <w:sz w:val="24"/>
                <w:szCs w:val="24"/>
                <w:lang w:val="pt-BR"/>
              </w:rPr>
            </w:pPr>
            <w:r w:rsidRPr="00F04187">
              <w:rPr>
                <w:rFonts w:ascii="Fira Sans" w:hAnsi="Fira Sans"/>
                <w:color w:val="000000" w:themeColor="text1"/>
                <w:sz w:val="24"/>
                <w:szCs w:val="24"/>
                <w:lang w:val="pt-BR"/>
              </w:rPr>
              <w:t>Nome:</w:t>
            </w:r>
          </w:p>
          <w:p w:rsidRPr="00F04187" w:rsidR="00230FD7" w:rsidP="603880ED" w:rsidRDefault="2F4FA3AC" w14:paraId="20223141" w14:textId="77777777">
            <w:pPr>
              <w:rPr>
                <w:rFonts w:ascii="Fira Sans" w:hAnsi="Fira Sans"/>
                <w:color w:val="000000" w:themeColor="text1"/>
                <w:sz w:val="24"/>
                <w:szCs w:val="24"/>
                <w:lang w:val="pt-BR"/>
              </w:rPr>
            </w:pPr>
            <w:r w:rsidRPr="00F04187">
              <w:rPr>
                <w:rFonts w:ascii="Fira Sans" w:hAnsi="Fira Sans"/>
                <w:color w:val="000000" w:themeColor="text1"/>
                <w:sz w:val="24"/>
                <w:szCs w:val="24"/>
                <w:lang w:val="pt-BR"/>
              </w:rPr>
              <w:t xml:space="preserve">Endereço Completo: </w:t>
            </w:r>
          </w:p>
          <w:p w:rsidRPr="00F04187" w:rsidR="00230FD7" w:rsidP="603880ED" w:rsidRDefault="2F4FA3AC" w14:paraId="36258C72" w14:textId="77777777">
            <w:pPr>
              <w:rPr>
                <w:rFonts w:ascii="Fira Sans" w:hAnsi="Fira Sans"/>
                <w:color w:val="000000" w:themeColor="text1"/>
                <w:sz w:val="24"/>
                <w:szCs w:val="24"/>
                <w:lang w:val="pt-BR"/>
              </w:rPr>
            </w:pPr>
            <w:r w:rsidRPr="00F04187">
              <w:rPr>
                <w:rFonts w:ascii="Fira Sans" w:hAnsi="Fira Sans"/>
                <w:color w:val="000000" w:themeColor="text1"/>
                <w:sz w:val="24"/>
                <w:szCs w:val="24"/>
                <w:lang w:val="pt-BR"/>
              </w:rPr>
              <w:t>CNPJ:</w:t>
            </w:r>
          </w:p>
          <w:p w:rsidRPr="00F04187" w:rsidR="00230FD7" w:rsidP="603880ED" w:rsidRDefault="2F4FA3AC" w14:paraId="5071EAF7" w14:textId="77777777">
            <w:pPr>
              <w:rPr>
                <w:rFonts w:ascii="Fira Sans" w:hAnsi="Fira Sans"/>
                <w:color w:val="000000" w:themeColor="text1"/>
                <w:sz w:val="24"/>
                <w:szCs w:val="24"/>
                <w:lang w:val="pt-BR"/>
              </w:rPr>
            </w:pPr>
            <w:r w:rsidRPr="00F04187">
              <w:rPr>
                <w:rFonts w:ascii="Fira Sans" w:hAnsi="Fira Sans"/>
                <w:color w:val="000000" w:themeColor="text1"/>
                <w:sz w:val="24"/>
                <w:szCs w:val="24"/>
                <w:lang w:val="pt-BR"/>
              </w:rPr>
              <w:t xml:space="preserve">Representante Legal:  </w:t>
            </w:r>
          </w:p>
          <w:p w:rsidRPr="00F04187" w:rsidR="00230FD7" w:rsidP="603880ED" w:rsidRDefault="2F4FA3AC" w14:paraId="7F828179" w14:textId="3E7948A3">
            <w:pPr>
              <w:rPr>
                <w:rFonts w:ascii="Fira Sans" w:hAnsi="Fira Sans"/>
                <w:color w:val="000000" w:themeColor="text1"/>
                <w:sz w:val="24"/>
                <w:szCs w:val="24"/>
              </w:rPr>
            </w:pPr>
            <w:r w:rsidRPr="00F04187">
              <w:rPr>
                <w:rFonts w:ascii="Fira Sans" w:hAnsi="Fira Sans"/>
                <w:color w:val="000000" w:themeColor="text1"/>
                <w:sz w:val="24"/>
                <w:szCs w:val="24"/>
              </w:rPr>
              <w:t>CPF:</w:t>
            </w:r>
          </w:p>
          <w:p w:rsidRPr="00F04187" w:rsidR="00230FD7" w:rsidP="603880ED" w:rsidRDefault="2F4FA3AC" w14:paraId="3CF82238" w14:textId="355202D8">
            <w:pPr>
              <w:rPr>
                <w:rFonts w:ascii="Fira Sans" w:hAnsi="Fira Sans"/>
                <w:color w:val="000000" w:themeColor="text1"/>
                <w:sz w:val="24"/>
                <w:szCs w:val="24"/>
              </w:rPr>
            </w:pPr>
            <w:r w:rsidRPr="00F04187">
              <w:rPr>
                <w:rFonts w:ascii="Fira Sans" w:hAnsi="Fira Sans"/>
                <w:color w:val="000000" w:themeColor="text1"/>
                <w:sz w:val="24"/>
                <w:szCs w:val="24"/>
              </w:rPr>
              <w:t xml:space="preserve">Cargo: </w:t>
            </w:r>
            <w:r w:rsidRPr="00F04187" w:rsidR="00230FD7">
              <w:rPr>
                <w:rFonts w:ascii="Fira Sans" w:hAnsi="Fira Sans"/>
              </w:rPr>
              <w:br/>
            </w:r>
          </w:p>
          <w:p w:rsidRPr="00F04187" w:rsidR="22262F94" w:rsidP="603880ED" w:rsidRDefault="22262F94" w14:paraId="375B976A" w14:textId="29B85A9A">
            <w:pPr>
              <w:rPr>
                <w:rFonts w:ascii="Fira Sans" w:hAnsi="Fira Sans"/>
              </w:rPr>
            </w:pPr>
          </w:p>
        </w:tc>
        <w:tc>
          <w:tcPr>
            <w:tcW w:w="5102" w:type="dxa"/>
          </w:tcPr>
          <w:p w:rsidRPr="00F04187" w:rsidR="22262F94" w:rsidP="603880ED" w:rsidRDefault="22262F94" w14:paraId="1C6AA801" w14:textId="297D94C3">
            <w:pPr>
              <w:rPr>
                <w:rFonts w:ascii="Fira Sans" w:hAnsi="Fira Sans"/>
              </w:rPr>
            </w:pPr>
          </w:p>
        </w:tc>
      </w:tr>
      <w:tr w:rsidRPr="00F04187" w:rsidR="22262F94" w:rsidTr="603880ED" w14:paraId="357F385E" w14:textId="77777777">
        <w:trPr>
          <w:trHeight w:val="300"/>
        </w:trPr>
        <w:tc>
          <w:tcPr>
            <w:tcW w:w="5102" w:type="dxa"/>
          </w:tcPr>
          <w:p w:rsidRPr="00F04187" w:rsidR="00230FD7" w:rsidP="603880ED" w:rsidRDefault="2F4FA3AC" w14:paraId="009DB716" w14:textId="3E1AB0B3">
            <w:pPr>
              <w:rPr>
                <w:rFonts w:ascii="Fira Sans" w:hAnsi="Fira Sans"/>
                <w:color w:val="000000" w:themeColor="text1"/>
                <w:sz w:val="24"/>
                <w:szCs w:val="24"/>
                <w:lang w:val="pt-BR"/>
              </w:rPr>
            </w:pPr>
            <w:r w:rsidRPr="00F04187">
              <w:rPr>
                <w:rFonts w:ascii="Fira Sans" w:hAnsi="Fira Sans"/>
                <w:color w:val="000000" w:themeColor="text1"/>
                <w:sz w:val="24"/>
                <w:szCs w:val="24"/>
                <w:lang w:val="pt-BR"/>
              </w:rPr>
              <w:t>Nome:</w:t>
            </w:r>
          </w:p>
          <w:p w:rsidRPr="00F04187" w:rsidR="00230FD7" w:rsidP="603880ED" w:rsidRDefault="2F4FA3AC" w14:paraId="30B24ED9" w14:textId="77777777">
            <w:pPr>
              <w:rPr>
                <w:rFonts w:ascii="Fira Sans" w:hAnsi="Fira Sans"/>
                <w:color w:val="000000" w:themeColor="text1"/>
                <w:sz w:val="24"/>
                <w:szCs w:val="24"/>
                <w:lang w:val="pt-BR"/>
              </w:rPr>
            </w:pPr>
            <w:r w:rsidRPr="00F04187">
              <w:rPr>
                <w:rFonts w:ascii="Fira Sans" w:hAnsi="Fira Sans"/>
                <w:color w:val="000000" w:themeColor="text1"/>
                <w:sz w:val="24"/>
                <w:szCs w:val="24"/>
                <w:lang w:val="pt-BR"/>
              </w:rPr>
              <w:t xml:space="preserve">Endereço Completo: </w:t>
            </w:r>
          </w:p>
          <w:p w:rsidRPr="00F04187" w:rsidR="00230FD7" w:rsidP="603880ED" w:rsidRDefault="2F4FA3AC" w14:paraId="6C35B3F3" w14:textId="77777777">
            <w:pPr>
              <w:rPr>
                <w:rFonts w:ascii="Fira Sans" w:hAnsi="Fira Sans"/>
                <w:color w:val="000000" w:themeColor="text1"/>
                <w:sz w:val="24"/>
                <w:szCs w:val="24"/>
                <w:lang w:val="pt-BR"/>
              </w:rPr>
            </w:pPr>
            <w:r w:rsidRPr="00F04187">
              <w:rPr>
                <w:rFonts w:ascii="Fira Sans" w:hAnsi="Fira Sans"/>
                <w:color w:val="000000" w:themeColor="text1"/>
                <w:sz w:val="24"/>
                <w:szCs w:val="24"/>
                <w:lang w:val="pt-BR"/>
              </w:rPr>
              <w:t>CNPJ:</w:t>
            </w:r>
          </w:p>
          <w:p w:rsidRPr="00F04187" w:rsidR="00230FD7" w:rsidP="603880ED" w:rsidRDefault="2F4FA3AC" w14:paraId="00489308" w14:textId="77777777">
            <w:pPr>
              <w:rPr>
                <w:rFonts w:ascii="Fira Sans" w:hAnsi="Fira Sans"/>
                <w:color w:val="000000" w:themeColor="text1"/>
                <w:sz w:val="24"/>
                <w:szCs w:val="24"/>
                <w:lang w:val="pt-BR"/>
              </w:rPr>
            </w:pPr>
            <w:r w:rsidRPr="00F04187">
              <w:rPr>
                <w:rFonts w:ascii="Fira Sans" w:hAnsi="Fira Sans"/>
                <w:color w:val="000000" w:themeColor="text1"/>
                <w:sz w:val="24"/>
                <w:szCs w:val="24"/>
                <w:lang w:val="pt-BR"/>
              </w:rPr>
              <w:t xml:space="preserve">Representante Legal:  </w:t>
            </w:r>
          </w:p>
          <w:p w:rsidRPr="00F04187" w:rsidR="00230FD7" w:rsidP="603880ED" w:rsidRDefault="2F4FA3AC" w14:paraId="3E1C75D4" w14:textId="3E7948A3">
            <w:pPr>
              <w:rPr>
                <w:rFonts w:ascii="Fira Sans" w:hAnsi="Fira Sans"/>
                <w:color w:val="000000" w:themeColor="text1"/>
                <w:sz w:val="24"/>
                <w:szCs w:val="24"/>
              </w:rPr>
            </w:pPr>
            <w:r w:rsidRPr="00F04187">
              <w:rPr>
                <w:rFonts w:ascii="Fira Sans" w:hAnsi="Fira Sans"/>
                <w:color w:val="000000" w:themeColor="text1"/>
                <w:sz w:val="24"/>
                <w:szCs w:val="24"/>
              </w:rPr>
              <w:t>CPF:</w:t>
            </w:r>
          </w:p>
          <w:p w:rsidRPr="00F04187" w:rsidR="00230FD7" w:rsidP="603880ED" w:rsidRDefault="2F4FA3AC" w14:paraId="4F18F5C0" w14:textId="355202D8">
            <w:pPr>
              <w:rPr>
                <w:rFonts w:ascii="Fira Sans" w:hAnsi="Fira Sans"/>
                <w:color w:val="000000" w:themeColor="text1"/>
                <w:sz w:val="24"/>
                <w:szCs w:val="24"/>
              </w:rPr>
            </w:pPr>
            <w:r w:rsidRPr="00F04187">
              <w:rPr>
                <w:rFonts w:ascii="Fira Sans" w:hAnsi="Fira Sans"/>
                <w:color w:val="000000" w:themeColor="text1"/>
                <w:sz w:val="24"/>
                <w:szCs w:val="24"/>
              </w:rPr>
              <w:t xml:space="preserve">Cargo: </w:t>
            </w:r>
            <w:r w:rsidRPr="00F04187" w:rsidR="00230FD7">
              <w:rPr>
                <w:rFonts w:ascii="Fira Sans" w:hAnsi="Fira Sans"/>
              </w:rPr>
              <w:br/>
            </w:r>
          </w:p>
          <w:p w:rsidRPr="00F04187" w:rsidR="22262F94" w:rsidP="603880ED" w:rsidRDefault="22262F94" w14:paraId="0EA9714C" w14:textId="5BE8ED44">
            <w:pPr>
              <w:rPr>
                <w:rFonts w:ascii="Fira Sans" w:hAnsi="Fira Sans"/>
              </w:rPr>
            </w:pPr>
          </w:p>
        </w:tc>
        <w:tc>
          <w:tcPr>
            <w:tcW w:w="5102" w:type="dxa"/>
          </w:tcPr>
          <w:p w:rsidRPr="00F04187" w:rsidR="22262F94" w:rsidP="603880ED" w:rsidRDefault="22262F94" w14:paraId="006DE526" w14:textId="297D94C3">
            <w:pPr>
              <w:rPr>
                <w:rFonts w:ascii="Fira Sans" w:hAnsi="Fira Sans"/>
              </w:rPr>
            </w:pPr>
          </w:p>
        </w:tc>
      </w:tr>
      <w:tr w:rsidRPr="00F04187" w:rsidR="22262F94" w:rsidTr="603880ED" w14:paraId="173AB49A" w14:textId="77777777">
        <w:trPr>
          <w:trHeight w:val="300"/>
        </w:trPr>
        <w:tc>
          <w:tcPr>
            <w:tcW w:w="5102" w:type="dxa"/>
          </w:tcPr>
          <w:p w:rsidRPr="00F04187" w:rsidR="00230FD7" w:rsidP="603880ED" w:rsidRDefault="2F4FA3AC" w14:paraId="715D719E" w14:textId="3E1AB0B3">
            <w:pPr>
              <w:rPr>
                <w:rFonts w:ascii="Fira Sans" w:hAnsi="Fira Sans"/>
                <w:color w:val="000000" w:themeColor="text1"/>
                <w:sz w:val="24"/>
                <w:szCs w:val="24"/>
                <w:lang w:val="pt-BR"/>
              </w:rPr>
            </w:pPr>
            <w:r w:rsidRPr="00F04187">
              <w:rPr>
                <w:rFonts w:ascii="Fira Sans" w:hAnsi="Fira Sans"/>
                <w:color w:val="000000" w:themeColor="text1"/>
                <w:sz w:val="24"/>
                <w:szCs w:val="24"/>
                <w:lang w:val="pt-BR"/>
              </w:rPr>
              <w:t>Nome:</w:t>
            </w:r>
          </w:p>
          <w:p w:rsidRPr="00F04187" w:rsidR="00230FD7" w:rsidP="603880ED" w:rsidRDefault="2F4FA3AC" w14:paraId="2CCA6B71" w14:textId="77777777">
            <w:pPr>
              <w:rPr>
                <w:rFonts w:ascii="Fira Sans" w:hAnsi="Fira Sans"/>
                <w:color w:val="000000" w:themeColor="text1"/>
                <w:sz w:val="24"/>
                <w:szCs w:val="24"/>
                <w:lang w:val="pt-BR"/>
              </w:rPr>
            </w:pPr>
            <w:r w:rsidRPr="00F04187">
              <w:rPr>
                <w:rFonts w:ascii="Fira Sans" w:hAnsi="Fira Sans"/>
                <w:color w:val="000000" w:themeColor="text1"/>
                <w:sz w:val="24"/>
                <w:szCs w:val="24"/>
                <w:lang w:val="pt-BR"/>
              </w:rPr>
              <w:t xml:space="preserve">Endereço Completo: </w:t>
            </w:r>
          </w:p>
          <w:p w:rsidRPr="00F04187" w:rsidR="00230FD7" w:rsidP="603880ED" w:rsidRDefault="2F4FA3AC" w14:paraId="0C3871B6" w14:textId="77777777">
            <w:pPr>
              <w:rPr>
                <w:rFonts w:ascii="Fira Sans" w:hAnsi="Fira Sans"/>
                <w:color w:val="000000" w:themeColor="text1"/>
                <w:sz w:val="24"/>
                <w:szCs w:val="24"/>
                <w:lang w:val="pt-BR"/>
              </w:rPr>
            </w:pPr>
            <w:r w:rsidRPr="00F04187">
              <w:rPr>
                <w:rFonts w:ascii="Fira Sans" w:hAnsi="Fira Sans"/>
                <w:color w:val="000000" w:themeColor="text1"/>
                <w:sz w:val="24"/>
                <w:szCs w:val="24"/>
                <w:lang w:val="pt-BR"/>
              </w:rPr>
              <w:t>CNPJ:</w:t>
            </w:r>
          </w:p>
          <w:p w:rsidRPr="00F04187" w:rsidR="00230FD7" w:rsidP="603880ED" w:rsidRDefault="2F4FA3AC" w14:paraId="3C849CC1" w14:textId="77777777">
            <w:pPr>
              <w:rPr>
                <w:rFonts w:ascii="Fira Sans" w:hAnsi="Fira Sans"/>
                <w:color w:val="000000" w:themeColor="text1"/>
                <w:sz w:val="24"/>
                <w:szCs w:val="24"/>
                <w:lang w:val="pt-BR"/>
              </w:rPr>
            </w:pPr>
            <w:r w:rsidRPr="00F04187">
              <w:rPr>
                <w:rFonts w:ascii="Fira Sans" w:hAnsi="Fira Sans"/>
                <w:color w:val="000000" w:themeColor="text1"/>
                <w:sz w:val="24"/>
                <w:szCs w:val="24"/>
                <w:lang w:val="pt-BR"/>
              </w:rPr>
              <w:t xml:space="preserve">Representante Legal:  </w:t>
            </w:r>
          </w:p>
          <w:p w:rsidRPr="00F04187" w:rsidR="00230FD7" w:rsidP="603880ED" w:rsidRDefault="2F4FA3AC" w14:paraId="7541054A" w14:textId="3E7948A3">
            <w:pPr>
              <w:rPr>
                <w:rFonts w:ascii="Fira Sans" w:hAnsi="Fira Sans"/>
                <w:color w:val="000000" w:themeColor="text1"/>
                <w:sz w:val="24"/>
                <w:szCs w:val="24"/>
              </w:rPr>
            </w:pPr>
            <w:r w:rsidRPr="00F04187">
              <w:rPr>
                <w:rFonts w:ascii="Fira Sans" w:hAnsi="Fira Sans"/>
                <w:color w:val="000000" w:themeColor="text1"/>
                <w:sz w:val="24"/>
                <w:szCs w:val="24"/>
              </w:rPr>
              <w:t>CPF:</w:t>
            </w:r>
          </w:p>
          <w:p w:rsidRPr="00F04187" w:rsidR="00230FD7" w:rsidP="603880ED" w:rsidRDefault="2F4FA3AC" w14:paraId="29ACAC9C" w14:textId="355202D8">
            <w:pPr>
              <w:rPr>
                <w:rFonts w:ascii="Fira Sans" w:hAnsi="Fira Sans"/>
                <w:color w:val="000000" w:themeColor="text1"/>
                <w:sz w:val="24"/>
                <w:szCs w:val="24"/>
              </w:rPr>
            </w:pPr>
            <w:r w:rsidRPr="00F04187">
              <w:rPr>
                <w:rFonts w:ascii="Fira Sans" w:hAnsi="Fira Sans"/>
                <w:color w:val="000000" w:themeColor="text1"/>
                <w:sz w:val="24"/>
                <w:szCs w:val="24"/>
              </w:rPr>
              <w:t xml:space="preserve">Cargo: </w:t>
            </w:r>
            <w:r w:rsidRPr="00F04187" w:rsidR="00230FD7">
              <w:rPr>
                <w:rFonts w:ascii="Fira Sans" w:hAnsi="Fira Sans"/>
              </w:rPr>
              <w:br/>
            </w:r>
          </w:p>
          <w:p w:rsidRPr="00F04187" w:rsidR="22262F94" w:rsidP="603880ED" w:rsidRDefault="22262F94" w14:paraId="042E4216" w14:textId="7862FFFC">
            <w:pPr>
              <w:rPr>
                <w:rFonts w:ascii="Fira Sans" w:hAnsi="Fira Sans"/>
              </w:rPr>
            </w:pPr>
          </w:p>
        </w:tc>
        <w:tc>
          <w:tcPr>
            <w:tcW w:w="5102" w:type="dxa"/>
          </w:tcPr>
          <w:p w:rsidRPr="00F04187" w:rsidR="22262F94" w:rsidP="603880ED" w:rsidRDefault="22262F94" w14:paraId="2DF58D54" w14:textId="297D94C3">
            <w:pPr>
              <w:rPr>
                <w:rFonts w:ascii="Fira Sans" w:hAnsi="Fira Sans"/>
              </w:rPr>
            </w:pPr>
          </w:p>
        </w:tc>
      </w:tr>
    </w:tbl>
    <w:p w:rsidRPr="00F04187" w:rsidR="00622107" w:rsidRDefault="0022206C" w14:paraId="55AC7E25" w14:textId="77777777">
      <w:pPr>
        <w:pStyle w:val="Ttulo2"/>
        <w:rPr>
          <w:rFonts w:ascii="Fira Sans" w:hAnsi="Fira Sans"/>
          <w:color w:val="000000" w:themeColor="text1"/>
          <w:sz w:val="24"/>
          <w:szCs w:val="24"/>
        </w:rPr>
      </w:pPr>
      <w:r w:rsidRPr="00F04187">
        <w:rPr>
          <w:rFonts w:ascii="Fira Sans" w:hAnsi="Fira Sans"/>
          <w:color w:val="000000" w:themeColor="text1"/>
          <w:sz w:val="24"/>
          <w:szCs w:val="24"/>
        </w:rPr>
        <w:t xml:space="preserve">3. </w:t>
      </w:r>
      <w:proofErr w:type="spellStart"/>
      <w:r w:rsidRPr="00F04187">
        <w:rPr>
          <w:rFonts w:ascii="Fira Sans" w:hAnsi="Fira Sans"/>
          <w:color w:val="000000" w:themeColor="text1"/>
          <w:sz w:val="24"/>
          <w:szCs w:val="24"/>
        </w:rPr>
        <w:t>Designação</w:t>
      </w:r>
      <w:proofErr w:type="spellEnd"/>
      <w:r w:rsidRPr="00F04187">
        <w:rPr>
          <w:rFonts w:ascii="Fira Sans" w:hAnsi="Fira Sans"/>
          <w:color w:val="000000" w:themeColor="text1"/>
          <w:sz w:val="24"/>
          <w:szCs w:val="24"/>
        </w:rPr>
        <w:t xml:space="preserve"> da </w:t>
      </w:r>
      <w:proofErr w:type="spellStart"/>
      <w:r w:rsidRPr="00F04187">
        <w:rPr>
          <w:rFonts w:ascii="Fira Sans" w:hAnsi="Fira Sans"/>
          <w:color w:val="000000" w:themeColor="text1"/>
          <w:sz w:val="24"/>
          <w:szCs w:val="24"/>
        </w:rPr>
        <w:t>Organização</w:t>
      </w:r>
      <w:proofErr w:type="spellEnd"/>
      <w:r w:rsidRPr="00F04187">
        <w:rPr>
          <w:rFonts w:ascii="Fira Sans" w:hAnsi="Fira Sans"/>
          <w:color w:val="000000" w:themeColor="text1"/>
          <w:sz w:val="24"/>
          <w:szCs w:val="24"/>
        </w:rPr>
        <w:t xml:space="preserve"> </w:t>
      </w:r>
      <w:proofErr w:type="spellStart"/>
      <w:r w:rsidRPr="00F04187">
        <w:rPr>
          <w:rFonts w:ascii="Fira Sans" w:hAnsi="Fira Sans"/>
          <w:color w:val="000000" w:themeColor="text1"/>
          <w:sz w:val="24"/>
          <w:szCs w:val="24"/>
        </w:rPr>
        <w:t>Líder</w:t>
      </w:r>
      <w:proofErr w:type="spellEnd"/>
    </w:p>
    <w:p w:rsidRPr="00F04187" w:rsidR="00622107" w:rsidRDefault="0022206C" w14:paraId="557026EF" w14:textId="0BF74F87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F04187">
        <w:rPr>
          <w:rFonts w:ascii="Fira Sans" w:hAnsi="Fira Sans"/>
          <w:color w:val="000000" w:themeColor="text1"/>
          <w:sz w:val="24"/>
          <w:szCs w:val="24"/>
          <w:lang w:val="pt-BR"/>
        </w:rPr>
        <w:t>As partes reconhecem a Organização [NOME] como responsável pela</w:t>
      </w:r>
      <w:r w:rsidRPr="00F04187" w:rsidR="00B84635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(exemplo</w:t>
      </w:r>
      <w:r w:rsidRPr="00F04187" w:rsidR="16E72B6E">
        <w:rPr>
          <w:rFonts w:ascii="Fira Sans" w:hAnsi="Fira Sans"/>
          <w:color w:val="000000" w:themeColor="text1"/>
          <w:sz w:val="24"/>
          <w:szCs w:val="24"/>
          <w:lang w:val="pt-BR"/>
        </w:rPr>
        <w:t>s</w:t>
      </w:r>
      <w:r w:rsidRPr="00F04187" w:rsidR="00B84635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de texto</w:t>
      </w:r>
      <w:r w:rsidRPr="00F04187" w:rsidR="51405D95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abaixo</w:t>
      </w:r>
      <w:r w:rsidRPr="00F04187" w:rsidR="00B84635">
        <w:rPr>
          <w:rFonts w:ascii="Fira Sans" w:hAnsi="Fira Sans"/>
          <w:color w:val="000000" w:themeColor="text1"/>
          <w:sz w:val="24"/>
          <w:szCs w:val="24"/>
          <w:lang w:val="pt-BR"/>
        </w:rPr>
        <w:t>)</w:t>
      </w:r>
      <w:r w:rsidRPr="00F04187">
        <w:rPr>
          <w:rFonts w:ascii="Fira Sans" w:hAnsi="Fira Sans"/>
          <w:color w:val="000000" w:themeColor="text1"/>
          <w:sz w:val="24"/>
          <w:szCs w:val="24"/>
          <w:lang w:val="pt-BR"/>
        </w:rPr>
        <w:t>:</w:t>
      </w:r>
      <w:r w:rsidRPr="00F04187">
        <w:rPr>
          <w:rFonts w:ascii="Fira Sans" w:hAnsi="Fira Sans"/>
          <w:lang w:val="pt-BR"/>
        </w:rPr>
        <w:br/>
      </w:r>
      <w:r w:rsidRPr="00F04187">
        <w:rPr>
          <w:rFonts w:ascii="Fira Sans" w:hAnsi="Fira Sans"/>
          <w:color w:val="000000" w:themeColor="text1"/>
          <w:sz w:val="24"/>
          <w:szCs w:val="24"/>
          <w:lang w:val="pt-BR"/>
        </w:rPr>
        <w:t>- Coordenação geral da proposta e do Núcleo;</w:t>
      </w:r>
      <w:r w:rsidRPr="00F04187">
        <w:rPr>
          <w:rFonts w:ascii="Fira Sans" w:hAnsi="Fira Sans"/>
          <w:lang w:val="pt-BR"/>
        </w:rPr>
        <w:br/>
      </w:r>
      <w:r w:rsidRPr="00F04187">
        <w:rPr>
          <w:rFonts w:ascii="Fira Sans" w:hAnsi="Fira Sans"/>
          <w:color w:val="000000" w:themeColor="text1"/>
          <w:sz w:val="24"/>
          <w:szCs w:val="24"/>
          <w:lang w:val="pt-BR"/>
        </w:rPr>
        <w:t>- Representação institucional e legal da Rede perante a FAS e o MMA;</w:t>
      </w:r>
      <w:r w:rsidRPr="00F04187">
        <w:rPr>
          <w:rFonts w:ascii="Fira Sans" w:hAnsi="Fira Sans"/>
          <w:lang w:val="pt-BR"/>
        </w:rPr>
        <w:br/>
      </w:r>
      <w:r w:rsidRPr="00F04187">
        <w:rPr>
          <w:rFonts w:ascii="Fira Sans" w:hAnsi="Fira Sans"/>
          <w:color w:val="000000" w:themeColor="text1"/>
          <w:sz w:val="24"/>
          <w:szCs w:val="24"/>
          <w:lang w:val="pt-BR"/>
        </w:rPr>
        <w:t>- Gestão técnico-administrativa e financeira do projeto;</w:t>
      </w:r>
      <w:r w:rsidRPr="00F04187">
        <w:rPr>
          <w:rFonts w:ascii="Fira Sans" w:hAnsi="Fira Sans"/>
          <w:lang w:val="pt-BR"/>
        </w:rPr>
        <w:br/>
      </w:r>
      <w:r w:rsidRPr="00F04187">
        <w:rPr>
          <w:rFonts w:ascii="Fira Sans" w:hAnsi="Fira Sans"/>
          <w:color w:val="000000" w:themeColor="text1"/>
          <w:sz w:val="24"/>
          <w:szCs w:val="24"/>
          <w:lang w:val="pt-BR"/>
        </w:rPr>
        <w:t>- Apresentação e prestação de contas dos recursos eventualmente repassados.</w:t>
      </w:r>
    </w:p>
    <w:p w:rsidRPr="00F04187" w:rsidR="00622107" w:rsidRDefault="0022206C" w14:paraId="4A928254" w14:textId="42A4C3C0">
      <w:pPr>
        <w:pStyle w:val="Ttulo2"/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F04187">
        <w:rPr>
          <w:rFonts w:ascii="Fira Sans" w:hAnsi="Fira Sans"/>
          <w:color w:val="000000" w:themeColor="text1"/>
          <w:sz w:val="24"/>
          <w:szCs w:val="24"/>
          <w:lang w:val="pt-BR"/>
        </w:rPr>
        <w:lastRenderedPageBreak/>
        <w:t>4. Responsabilidades das Organizações Parceiras</w:t>
      </w:r>
      <w:r w:rsidRPr="00F04187" w:rsidR="00B84635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</w:t>
      </w:r>
    </w:p>
    <w:p w:rsidRPr="00F04187" w:rsidR="00622107" w:rsidP="22262F94" w:rsidRDefault="0022206C" w14:paraId="719EB2BE" w14:textId="45F666DB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F04187">
        <w:rPr>
          <w:rFonts w:ascii="Fira Sans" w:hAnsi="Fira Sans"/>
          <w:color w:val="000000" w:themeColor="text1"/>
          <w:sz w:val="24"/>
          <w:szCs w:val="24"/>
          <w:lang w:val="pt-BR"/>
        </w:rPr>
        <w:t>Cada organização parceira compromete-se a</w:t>
      </w:r>
      <w:r w:rsidRPr="00F04187" w:rsidR="00B84635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(</w:t>
      </w:r>
      <w:r w:rsidRPr="00F04187" w:rsidR="58B0D42D">
        <w:rPr>
          <w:rFonts w:ascii="Fira Sans" w:hAnsi="Fira Sans"/>
          <w:color w:val="000000" w:themeColor="text1"/>
          <w:sz w:val="24"/>
          <w:szCs w:val="24"/>
          <w:lang w:val="pt-BR"/>
        </w:rPr>
        <w:t>exemplos de texto abaixo</w:t>
      </w:r>
      <w:r w:rsidRPr="00F04187" w:rsidR="00B84635">
        <w:rPr>
          <w:rFonts w:ascii="Fira Sans" w:hAnsi="Fira Sans"/>
          <w:color w:val="000000" w:themeColor="text1"/>
          <w:sz w:val="24"/>
          <w:szCs w:val="24"/>
          <w:lang w:val="pt-BR"/>
        </w:rPr>
        <w:t>):</w:t>
      </w:r>
      <w:r w:rsidRPr="00F04187">
        <w:rPr>
          <w:rFonts w:ascii="Fira Sans" w:hAnsi="Fira Sans"/>
          <w:lang w:val="pt-BR"/>
        </w:rPr>
        <w:br/>
      </w:r>
      <w:r w:rsidRPr="00F04187">
        <w:rPr>
          <w:rFonts w:ascii="Fira Sans" w:hAnsi="Fira Sans"/>
          <w:color w:val="000000" w:themeColor="text1"/>
          <w:sz w:val="24"/>
          <w:szCs w:val="24"/>
          <w:lang w:val="pt-BR"/>
        </w:rPr>
        <w:t>- Cumprir os papéis definidos no Plano de Trabalho;</w:t>
      </w:r>
      <w:r w:rsidRPr="00F04187">
        <w:rPr>
          <w:rFonts w:ascii="Fira Sans" w:hAnsi="Fira Sans"/>
          <w:lang w:val="pt-BR"/>
        </w:rPr>
        <w:br/>
      </w:r>
      <w:r w:rsidRPr="00F04187">
        <w:rPr>
          <w:rFonts w:ascii="Fira Sans" w:hAnsi="Fira Sans"/>
          <w:color w:val="000000" w:themeColor="text1"/>
          <w:sz w:val="24"/>
          <w:szCs w:val="24"/>
          <w:lang w:val="pt-BR"/>
        </w:rPr>
        <w:t>- Cooperar com a execução técnica das ações previstas;</w:t>
      </w:r>
      <w:r w:rsidRPr="00F04187">
        <w:rPr>
          <w:rFonts w:ascii="Fira Sans" w:hAnsi="Fira Sans"/>
          <w:lang w:val="pt-BR"/>
        </w:rPr>
        <w:br/>
      </w:r>
      <w:r w:rsidRPr="00F04187">
        <w:rPr>
          <w:rFonts w:ascii="Fira Sans" w:hAnsi="Fira Sans"/>
          <w:color w:val="000000" w:themeColor="text1"/>
          <w:sz w:val="24"/>
          <w:szCs w:val="24"/>
          <w:lang w:val="pt-BR"/>
        </w:rPr>
        <w:t>- Contribuir com sua capacidade institucional, territorial e técnica;</w:t>
      </w:r>
      <w:r w:rsidRPr="00F04187">
        <w:rPr>
          <w:rFonts w:ascii="Fira Sans" w:hAnsi="Fira Sans"/>
          <w:lang w:val="pt-BR"/>
        </w:rPr>
        <w:br/>
      </w:r>
      <w:r w:rsidRPr="00F04187">
        <w:rPr>
          <w:rFonts w:ascii="Fira Sans" w:hAnsi="Fira Sans"/>
          <w:color w:val="000000" w:themeColor="text1"/>
          <w:sz w:val="24"/>
          <w:szCs w:val="24"/>
          <w:lang w:val="pt-BR"/>
        </w:rPr>
        <w:t>- Cumprir as diretrizes de equidade, participação, salvaguardas socioambientais e transparência.</w:t>
      </w:r>
    </w:p>
    <w:p w:rsidRPr="00F04187" w:rsidR="00622107" w:rsidP="22262F94" w:rsidRDefault="0022206C" w14:paraId="4EE0D13A" w14:textId="65221B09">
      <w:pPr>
        <w:pStyle w:val="Ttulo2"/>
        <w:spacing w:after="100"/>
        <w:jc w:val="both"/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F04187">
        <w:rPr>
          <w:rFonts w:ascii="Fira Sans" w:hAnsi="Fira Sans"/>
          <w:color w:val="000000" w:themeColor="text1"/>
          <w:sz w:val="24"/>
          <w:szCs w:val="24"/>
          <w:lang w:val="pt-BR"/>
        </w:rPr>
        <w:t>5. Governança e Tomada de Decisão</w:t>
      </w:r>
      <w:r w:rsidRPr="00F04187" w:rsidR="00B84635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(exemplo de texto):</w:t>
      </w:r>
      <w:r w:rsidRPr="00F04187">
        <w:rPr>
          <w:rFonts w:ascii="Fira Sans" w:hAnsi="Fira Sans"/>
          <w:lang w:val="pt-BR"/>
        </w:rPr>
        <w:br/>
      </w:r>
      <w:r w:rsidRPr="00F04187">
        <w:rPr>
          <w:rFonts w:ascii="Fira Sans" w:hAnsi="Fira Sans"/>
          <w:b w:val="0"/>
          <w:bCs w:val="0"/>
          <w:color w:val="000000" w:themeColor="text1"/>
          <w:sz w:val="24"/>
          <w:szCs w:val="24"/>
          <w:lang w:val="pt-BR"/>
        </w:rPr>
        <w:t>A Rede funcionará com base em governança colegiada, com reuniões periódicas, registros de decisões e divisão clara de responsabilidades, conforme previsto no Plano de Trabalho.</w:t>
      </w:r>
    </w:p>
    <w:p w:rsidRPr="00F04187" w:rsidR="00622107" w:rsidRDefault="0022206C" w14:paraId="21C77DE8" w14:textId="77777777">
      <w:pPr>
        <w:pStyle w:val="Ttulo2"/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F04187">
        <w:rPr>
          <w:rFonts w:ascii="Fira Sans" w:hAnsi="Fira Sans"/>
          <w:color w:val="000000" w:themeColor="text1"/>
          <w:sz w:val="24"/>
          <w:szCs w:val="24"/>
          <w:lang w:val="pt-BR"/>
        </w:rPr>
        <w:t>6. Prazo de Vigência</w:t>
      </w:r>
    </w:p>
    <w:p w:rsidRPr="00F04187" w:rsidR="00622107" w:rsidP="00B84635" w:rsidRDefault="0022206C" w14:paraId="7D35ECF8" w14:textId="77777777">
      <w:pPr>
        <w:jc w:val="both"/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F04187">
        <w:rPr>
          <w:rFonts w:ascii="Fira Sans" w:hAnsi="Fira Sans"/>
          <w:color w:val="000000" w:themeColor="text1"/>
          <w:sz w:val="24"/>
          <w:szCs w:val="24"/>
          <w:lang w:val="pt-BR"/>
        </w:rPr>
        <w:t>Este acordo tem vigência a partir da data de assinatura e permanecerá válido enquanto durar a execução das ações previstas no Plano de Trabalho, podendo ser renovado pelas partes.</w:t>
      </w:r>
    </w:p>
    <w:p w:rsidRPr="00F04187" w:rsidR="00B84635" w:rsidP="22262F94" w:rsidRDefault="0022206C" w14:paraId="72449B96" w14:textId="25919086">
      <w:pPr>
        <w:jc w:val="both"/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F04187">
        <w:rPr>
          <w:rFonts w:ascii="Fira Sans" w:hAnsi="Fira Sans"/>
          <w:lang w:val="pt-BR"/>
        </w:rPr>
        <w:br/>
      </w:r>
      <w:r w:rsidRPr="00F04187">
        <w:rPr>
          <w:rFonts w:ascii="Fira Sans" w:hAnsi="Fira Sans"/>
          <w:color w:val="000000" w:themeColor="text1"/>
          <w:sz w:val="24"/>
          <w:szCs w:val="24"/>
          <w:lang w:val="pt-BR"/>
        </w:rPr>
        <w:t>Assina</w:t>
      </w:r>
      <w:r w:rsidRPr="00F04187" w:rsidR="225D0483">
        <w:rPr>
          <w:rFonts w:ascii="Fira Sans" w:hAnsi="Fira Sans"/>
          <w:color w:val="000000" w:themeColor="text1"/>
          <w:sz w:val="24"/>
          <w:szCs w:val="24"/>
          <w:lang w:val="pt-BR"/>
        </w:rPr>
        <w:t>m</w:t>
      </w:r>
      <w:r w:rsidRPr="00F04187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esta declaração as organizações integrantes da Rede</w:t>
      </w:r>
      <w:r w:rsidRPr="00F04187" w:rsidR="2A381994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(assinam eletronicamente ou fisicamente):</w:t>
      </w:r>
    </w:p>
    <w:p w:rsidRPr="00F04187" w:rsidR="00622107" w:rsidP="00B84635" w:rsidRDefault="00622107" w14:paraId="18D0CF12" w14:textId="4D11B038">
      <w:pPr>
        <w:jc w:val="both"/>
        <w:rPr>
          <w:rFonts w:ascii="Fira Sans" w:hAnsi="Fira Sans"/>
          <w:color w:val="000000" w:themeColor="text1"/>
          <w:sz w:val="24"/>
          <w:szCs w:val="24"/>
          <w:lang w:val="pt-BR"/>
        </w:rPr>
      </w:pPr>
    </w:p>
    <w:tbl>
      <w:tblPr>
        <w:tblStyle w:val="Tabelacomgrade"/>
        <w:tblW w:w="9498" w:type="dxa"/>
        <w:tblInd w:w="-431" w:type="dxa"/>
        <w:tblLook w:val="04A0" w:firstRow="1" w:lastRow="0" w:firstColumn="1" w:lastColumn="0" w:noHBand="0" w:noVBand="1"/>
      </w:tblPr>
      <w:tblGrid>
        <w:gridCol w:w="2589"/>
        <w:gridCol w:w="2373"/>
        <w:gridCol w:w="1942"/>
        <w:gridCol w:w="2594"/>
      </w:tblGrid>
      <w:tr w:rsidRPr="00F04187" w:rsidR="00B84635" w:rsidTr="00FB4C35" w14:paraId="6E54CBBC" w14:textId="77777777">
        <w:tc>
          <w:tcPr>
            <w:tcW w:w="2589" w:type="dxa"/>
            <w:shd w:val="clear" w:color="auto" w:fill="F4C542"/>
            <w:vAlign w:val="center"/>
          </w:tcPr>
          <w:p w:rsidRPr="00F04187" w:rsidR="00622107" w:rsidP="00470D2C" w:rsidRDefault="0022206C" w14:paraId="1DA4AB73" w14:textId="77777777">
            <w:pPr>
              <w:jc w:val="center"/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</w:pPr>
            <w:r w:rsidRPr="00F04187"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  <w:t xml:space="preserve">Nome da </w:t>
            </w:r>
            <w:proofErr w:type="spellStart"/>
            <w:r w:rsidRPr="00F04187"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  <w:t>Organização</w:t>
            </w:r>
            <w:proofErr w:type="spellEnd"/>
          </w:p>
        </w:tc>
        <w:tc>
          <w:tcPr>
            <w:tcW w:w="2373" w:type="dxa"/>
            <w:shd w:val="clear" w:color="auto" w:fill="F4C542"/>
            <w:vAlign w:val="center"/>
          </w:tcPr>
          <w:p w:rsidRPr="00F04187" w:rsidR="00622107" w:rsidP="00470D2C" w:rsidRDefault="0022206C" w14:paraId="5152204F" w14:textId="77777777">
            <w:pPr>
              <w:jc w:val="center"/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04187"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  <w:t>Representante</w:t>
            </w:r>
            <w:proofErr w:type="spellEnd"/>
            <w:r w:rsidRPr="00F04187"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  <w:t xml:space="preserve"> Legal</w:t>
            </w:r>
          </w:p>
        </w:tc>
        <w:tc>
          <w:tcPr>
            <w:tcW w:w="1942" w:type="dxa"/>
            <w:shd w:val="clear" w:color="auto" w:fill="F4C542"/>
            <w:vAlign w:val="center"/>
          </w:tcPr>
          <w:p w:rsidRPr="00F04187" w:rsidR="00622107" w:rsidP="00470D2C" w:rsidRDefault="0022206C" w14:paraId="56AE661E" w14:textId="77777777">
            <w:pPr>
              <w:jc w:val="center"/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</w:pPr>
            <w:r w:rsidRPr="00F04187"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  <w:t>Cargo</w:t>
            </w:r>
          </w:p>
        </w:tc>
        <w:tc>
          <w:tcPr>
            <w:tcW w:w="2594" w:type="dxa"/>
            <w:shd w:val="clear" w:color="auto" w:fill="F4C542"/>
            <w:vAlign w:val="center"/>
          </w:tcPr>
          <w:p w:rsidRPr="00F04187" w:rsidR="00622107" w:rsidP="00470D2C" w:rsidRDefault="0022206C" w14:paraId="7B906A8E" w14:textId="77777777">
            <w:pPr>
              <w:jc w:val="center"/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04187"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  <w:t>Assinatura</w:t>
            </w:r>
            <w:proofErr w:type="spellEnd"/>
          </w:p>
        </w:tc>
      </w:tr>
      <w:tr w:rsidRPr="00F04187" w:rsidR="00B84635" w:rsidTr="00944E87" w14:paraId="1BA71027" w14:textId="77777777">
        <w:tc>
          <w:tcPr>
            <w:tcW w:w="2589" w:type="dxa"/>
          </w:tcPr>
          <w:p w:rsidRPr="00F04187" w:rsidR="00622107" w:rsidRDefault="00622107" w14:paraId="4618D8C4" w14:textId="77777777">
            <w:pPr>
              <w:rPr>
                <w:rFonts w:ascii="Fira Sans" w:hAnsi="Fira Sans"/>
                <w:color w:val="000000" w:themeColor="text1"/>
                <w:sz w:val="24"/>
                <w:szCs w:val="24"/>
              </w:rPr>
            </w:pPr>
          </w:p>
        </w:tc>
        <w:tc>
          <w:tcPr>
            <w:tcW w:w="2373" w:type="dxa"/>
          </w:tcPr>
          <w:p w:rsidRPr="00F04187" w:rsidR="00622107" w:rsidRDefault="00622107" w14:paraId="4240BF94" w14:textId="77777777">
            <w:pPr>
              <w:rPr>
                <w:rFonts w:ascii="Fira Sans" w:hAnsi="Fira Sans"/>
                <w:color w:val="000000" w:themeColor="text1"/>
                <w:sz w:val="24"/>
                <w:szCs w:val="24"/>
              </w:rPr>
            </w:pPr>
          </w:p>
        </w:tc>
        <w:tc>
          <w:tcPr>
            <w:tcW w:w="1942" w:type="dxa"/>
          </w:tcPr>
          <w:p w:rsidRPr="00F04187" w:rsidR="00622107" w:rsidRDefault="00622107" w14:paraId="49026B94" w14:textId="77777777">
            <w:pPr>
              <w:rPr>
                <w:rFonts w:ascii="Fira Sans" w:hAnsi="Fira Sans"/>
                <w:color w:val="000000" w:themeColor="text1"/>
                <w:sz w:val="24"/>
                <w:szCs w:val="24"/>
              </w:rPr>
            </w:pPr>
          </w:p>
        </w:tc>
        <w:tc>
          <w:tcPr>
            <w:tcW w:w="2594" w:type="dxa"/>
          </w:tcPr>
          <w:p w:rsidRPr="00F04187" w:rsidR="00622107" w:rsidRDefault="00622107" w14:paraId="7CE5EC4C" w14:textId="77777777">
            <w:pPr>
              <w:rPr>
                <w:rFonts w:ascii="Fira Sans" w:hAnsi="Fira Sans"/>
                <w:color w:val="000000" w:themeColor="text1"/>
                <w:sz w:val="24"/>
                <w:szCs w:val="24"/>
              </w:rPr>
            </w:pPr>
          </w:p>
        </w:tc>
      </w:tr>
      <w:tr w:rsidRPr="00F04187" w:rsidR="00B84635" w:rsidTr="00944E87" w14:paraId="70230BA3" w14:textId="77777777">
        <w:tc>
          <w:tcPr>
            <w:tcW w:w="2589" w:type="dxa"/>
          </w:tcPr>
          <w:p w:rsidRPr="00F04187" w:rsidR="00622107" w:rsidRDefault="00622107" w14:paraId="73237B69" w14:textId="77777777">
            <w:pPr>
              <w:rPr>
                <w:rFonts w:ascii="Fira Sans" w:hAnsi="Fira Sans"/>
                <w:color w:val="000000" w:themeColor="text1"/>
                <w:sz w:val="24"/>
                <w:szCs w:val="24"/>
              </w:rPr>
            </w:pPr>
          </w:p>
        </w:tc>
        <w:tc>
          <w:tcPr>
            <w:tcW w:w="2373" w:type="dxa"/>
          </w:tcPr>
          <w:p w:rsidRPr="00F04187" w:rsidR="00622107" w:rsidRDefault="00622107" w14:paraId="334263C8" w14:textId="77777777">
            <w:pPr>
              <w:rPr>
                <w:rFonts w:ascii="Fira Sans" w:hAnsi="Fira Sans"/>
                <w:color w:val="000000" w:themeColor="text1"/>
                <w:sz w:val="24"/>
                <w:szCs w:val="24"/>
              </w:rPr>
            </w:pPr>
          </w:p>
        </w:tc>
        <w:tc>
          <w:tcPr>
            <w:tcW w:w="1942" w:type="dxa"/>
          </w:tcPr>
          <w:p w:rsidRPr="00F04187" w:rsidR="00622107" w:rsidRDefault="00622107" w14:paraId="14FAB438" w14:textId="77777777">
            <w:pPr>
              <w:rPr>
                <w:rFonts w:ascii="Fira Sans" w:hAnsi="Fira Sans"/>
                <w:color w:val="000000" w:themeColor="text1"/>
                <w:sz w:val="24"/>
                <w:szCs w:val="24"/>
              </w:rPr>
            </w:pPr>
          </w:p>
        </w:tc>
        <w:tc>
          <w:tcPr>
            <w:tcW w:w="2594" w:type="dxa"/>
          </w:tcPr>
          <w:p w:rsidRPr="00F04187" w:rsidR="00622107" w:rsidRDefault="00622107" w14:paraId="70E08389" w14:textId="77777777">
            <w:pPr>
              <w:rPr>
                <w:rFonts w:ascii="Fira Sans" w:hAnsi="Fira Sans"/>
                <w:color w:val="000000" w:themeColor="text1"/>
                <w:sz w:val="24"/>
                <w:szCs w:val="24"/>
              </w:rPr>
            </w:pPr>
          </w:p>
        </w:tc>
      </w:tr>
      <w:tr w:rsidRPr="00F04187" w:rsidR="00B84635" w:rsidTr="00944E87" w14:paraId="51BA373C" w14:textId="77777777">
        <w:tc>
          <w:tcPr>
            <w:tcW w:w="2589" w:type="dxa"/>
          </w:tcPr>
          <w:p w:rsidRPr="00F04187" w:rsidR="00622107" w:rsidRDefault="00622107" w14:paraId="0B826993" w14:textId="77777777">
            <w:pPr>
              <w:rPr>
                <w:rFonts w:ascii="Fira Sans" w:hAnsi="Fira Sans"/>
                <w:color w:val="000000" w:themeColor="text1"/>
                <w:sz w:val="24"/>
                <w:szCs w:val="24"/>
              </w:rPr>
            </w:pPr>
          </w:p>
        </w:tc>
        <w:tc>
          <w:tcPr>
            <w:tcW w:w="2373" w:type="dxa"/>
          </w:tcPr>
          <w:p w:rsidRPr="00F04187" w:rsidR="00622107" w:rsidRDefault="00622107" w14:paraId="2518DB89" w14:textId="77777777">
            <w:pPr>
              <w:rPr>
                <w:rFonts w:ascii="Fira Sans" w:hAnsi="Fira Sans"/>
                <w:color w:val="000000" w:themeColor="text1"/>
                <w:sz w:val="24"/>
                <w:szCs w:val="24"/>
              </w:rPr>
            </w:pPr>
          </w:p>
        </w:tc>
        <w:tc>
          <w:tcPr>
            <w:tcW w:w="1942" w:type="dxa"/>
          </w:tcPr>
          <w:p w:rsidRPr="00F04187" w:rsidR="00622107" w:rsidRDefault="00622107" w14:paraId="45AAD3E9" w14:textId="77777777">
            <w:pPr>
              <w:rPr>
                <w:rFonts w:ascii="Fira Sans" w:hAnsi="Fira Sans"/>
                <w:color w:val="000000" w:themeColor="text1"/>
                <w:sz w:val="24"/>
                <w:szCs w:val="24"/>
              </w:rPr>
            </w:pPr>
          </w:p>
        </w:tc>
        <w:tc>
          <w:tcPr>
            <w:tcW w:w="2594" w:type="dxa"/>
          </w:tcPr>
          <w:p w:rsidRPr="00F04187" w:rsidR="00622107" w:rsidRDefault="00622107" w14:paraId="459073E0" w14:textId="77777777">
            <w:pPr>
              <w:rPr>
                <w:rFonts w:ascii="Fira Sans" w:hAnsi="Fira Sans"/>
                <w:color w:val="000000" w:themeColor="text1"/>
                <w:sz w:val="24"/>
                <w:szCs w:val="24"/>
              </w:rPr>
            </w:pPr>
          </w:p>
        </w:tc>
      </w:tr>
      <w:tr w:rsidRPr="00F04187" w:rsidR="00470D2C" w:rsidTr="00944E87" w14:paraId="392AB1E1" w14:textId="77777777">
        <w:tc>
          <w:tcPr>
            <w:tcW w:w="2589" w:type="dxa"/>
          </w:tcPr>
          <w:p w:rsidRPr="00F04187" w:rsidR="00470D2C" w:rsidRDefault="00470D2C" w14:paraId="4407EC73" w14:textId="77777777">
            <w:pPr>
              <w:rPr>
                <w:rFonts w:ascii="Fira Sans" w:hAnsi="Fira Sans"/>
                <w:color w:val="000000" w:themeColor="text1"/>
                <w:sz w:val="24"/>
                <w:szCs w:val="24"/>
              </w:rPr>
            </w:pPr>
          </w:p>
        </w:tc>
        <w:tc>
          <w:tcPr>
            <w:tcW w:w="2373" w:type="dxa"/>
          </w:tcPr>
          <w:p w:rsidRPr="00F04187" w:rsidR="00470D2C" w:rsidRDefault="00470D2C" w14:paraId="7F06D6DC" w14:textId="77777777">
            <w:pPr>
              <w:rPr>
                <w:rFonts w:ascii="Fira Sans" w:hAnsi="Fira Sans"/>
                <w:color w:val="000000" w:themeColor="text1"/>
                <w:sz w:val="24"/>
                <w:szCs w:val="24"/>
              </w:rPr>
            </w:pPr>
          </w:p>
        </w:tc>
        <w:tc>
          <w:tcPr>
            <w:tcW w:w="1942" w:type="dxa"/>
          </w:tcPr>
          <w:p w:rsidRPr="00F04187" w:rsidR="00470D2C" w:rsidRDefault="00470D2C" w14:paraId="446DA304" w14:textId="77777777">
            <w:pPr>
              <w:rPr>
                <w:rFonts w:ascii="Fira Sans" w:hAnsi="Fira Sans"/>
                <w:color w:val="000000" w:themeColor="text1"/>
                <w:sz w:val="24"/>
                <w:szCs w:val="24"/>
              </w:rPr>
            </w:pPr>
          </w:p>
        </w:tc>
        <w:tc>
          <w:tcPr>
            <w:tcW w:w="2594" w:type="dxa"/>
          </w:tcPr>
          <w:p w:rsidRPr="00F04187" w:rsidR="00470D2C" w:rsidRDefault="00470D2C" w14:paraId="3D13BC47" w14:textId="77777777">
            <w:pPr>
              <w:rPr>
                <w:rFonts w:ascii="Fira Sans" w:hAnsi="Fira Sans"/>
                <w:color w:val="000000" w:themeColor="text1"/>
                <w:sz w:val="24"/>
                <w:szCs w:val="24"/>
              </w:rPr>
            </w:pPr>
          </w:p>
        </w:tc>
      </w:tr>
      <w:tr w:rsidRPr="00F04187" w:rsidR="00470D2C" w:rsidTr="00944E87" w14:paraId="3D86BEA4" w14:textId="77777777">
        <w:tc>
          <w:tcPr>
            <w:tcW w:w="2589" w:type="dxa"/>
          </w:tcPr>
          <w:p w:rsidRPr="00F04187" w:rsidR="00470D2C" w:rsidRDefault="00470D2C" w14:paraId="35F6E685" w14:textId="77777777">
            <w:pPr>
              <w:rPr>
                <w:rFonts w:ascii="Fira Sans" w:hAnsi="Fira Sans"/>
                <w:color w:val="000000" w:themeColor="text1"/>
                <w:sz w:val="24"/>
                <w:szCs w:val="24"/>
              </w:rPr>
            </w:pPr>
          </w:p>
        </w:tc>
        <w:tc>
          <w:tcPr>
            <w:tcW w:w="2373" w:type="dxa"/>
          </w:tcPr>
          <w:p w:rsidRPr="00F04187" w:rsidR="00470D2C" w:rsidRDefault="00470D2C" w14:paraId="5BF657BA" w14:textId="77777777">
            <w:pPr>
              <w:rPr>
                <w:rFonts w:ascii="Fira Sans" w:hAnsi="Fira Sans"/>
                <w:color w:val="000000" w:themeColor="text1"/>
                <w:sz w:val="24"/>
                <w:szCs w:val="24"/>
              </w:rPr>
            </w:pPr>
          </w:p>
        </w:tc>
        <w:tc>
          <w:tcPr>
            <w:tcW w:w="1942" w:type="dxa"/>
          </w:tcPr>
          <w:p w:rsidRPr="00F04187" w:rsidR="00470D2C" w:rsidRDefault="00470D2C" w14:paraId="14906B7D" w14:textId="77777777">
            <w:pPr>
              <w:rPr>
                <w:rFonts w:ascii="Fira Sans" w:hAnsi="Fira Sans"/>
                <w:color w:val="000000" w:themeColor="text1"/>
                <w:sz w:val="24"/>
                <w:szCs w:val="24"/>
              </w:rPr>
            </w:pPr>
          </w:p>
        </w:tc>
        <w:tc>
          <w:tcPr>
            <w:tcW w:w="2594" w:type="dxa"/>
          </w:tcPr>
          <w:p w:rsidRPr="00F04187" w:rsidR="00470D2C" w:rsidRDefault="00470D2C" w14:paraId="037869FD" w14:textId="77777777">
            <w:pPr>
              <w:rPr>
                <w:rFonts w:ascii="Fira Sans" w:hAnsi="Fira Sans"/>
                <w:color w:val="000000" w:themeColor="text1"/>
                <w:sz w:val="24"/>
                <w:szCs w:val="24"/>
              </w:rPr>
            </w:pPr>
          </w:p>
        </w:tc>
      </w:tr>
    </w:tbl>
    <w:p w:rsidRPr="00F04187" w:rsidR="0022206C" w:rsidRDefault="0022206C" w14:paraId="6FE5D0FC" w14:textId="77777777">
      <w:pPr>
        <w:rPr>
          <w:rFonts w:ascii="Fira Sans" w:hAnsi="Fira Sans"/>
          <w:color w:val="000000" w:themeColor="text1"/>
          <w:sz w:val="24"/>
          <w:szCs w:val="24"/>
        </w:rPr>
      </w:pPr>
    </w:p>
    <w:sectPr w:rsidRPr="00F04187" w:rsidR="0022206C" w:rsidSect="00034616">
      <w:headerReference w:type="default" r:id="rId11"/>
      <w:footerReference w:type="default" r:id="rId12"/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E7B5E" w:rsidP="00432073" w:rsidRDefault="000E7B5E" w14:paraId="44C62116" w14:textId="77777777">
      <w:pPr>
        <w:spacing w:after="0" w:line="240" w:lineRule="auto"/>
      </w:pPr>
      <w:r>
        <w:separator/>
      </w:r>
    </w:p>
  </w:endnote>
  <w:endnote w:type="continuationSeparator" w:id="0">
    <w:p w:rsidR="000E7B5E" w:rsidP="00432073" w:rsidRDefault="000E7B5E" w14:paraId="3BF645B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15423B" w:rsidR="00CA405E" w:rsidP="0015423B" w:rsidRDefault="0015423B" w14:paraId="4B52FC53" w14:textId="26701C06">
    <w:pPr>
      <w:pStyle w:val="Rodap"/>
      <w:rPr>
        <w:lang w:val="pt-BR"/>
      </w:rPr>
    </w:pPr>
    <w:r w:rsidRPr="0015423B">
      <w:rPr>
        <w:noProof/>
        <w:lang w:val="pt-BR"/>
      </w:rPr>
      <w:drawing>
        <wp:inline distT="0" distB="0" distL="0" distR="0" wp14:anchorId="3709B628" wp14:editId="35EFCFFF">
          <wp:extent cx="5486400" cy="731520"/>
          <wp:effectExtent l="0" t="0" r="0" b="0"/>
          <wp:docPr id="444450117" name="Imagem 2" descr="Texto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4450117" name="Imagem 2" descr="Texto&#10;&#10;O conteúdo gerado por IA pode estar incorre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E7B5E" w:rsidP="00432073" w:rsidRDefault="000E7B5E" w14:paraId="0BA5290A" w14:textId="77777777">
      <w:pPr>
        <w:spacing w:after="0" w:line="240" w:lineRule="auto"/>
      </w:pPr>
      <w:r>
        <w:separator/>
      </w:r>
    </w:p>
  </w:footnote>
  <w:footnote w:type="continuationSeparator" w:id="0">
    <w:p w:rsidR="000E7B5E" w:rsidP="00432073" w:rsidRDefault="000E7B5E" w14:paraId="34AF880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32073" w:rsidP="00432073" w:rsidRDefault="00432073" w14:paraId="4323FCDE" w14:textId="0CDD1015">
    <w:pPr>
      <w:pStyle w:val="Cabealho"/>
      <w:jc w:val="center"/>
    </w:pPr>
    <w:r w:rsidRPr="00B71871">
      <w:rPr>
        <w:noProof/>
      </w:rPr>
      <w:drawing>
        <wp:inline distT="0" distB="0" distL="0" distR="0" wp14:anchorId="17BEAC7B" wp14:editId="08EB9CAA">
          <wp:extent cx="2602767" cy="772656"/>
          <wp:effectExtent l="0" t="0" r="7620" b="8890"/>
          <wp:docPr id="1058458445" name="Imagem 4" descr="Logotipo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6915792" name="Imagem 4" descr="Logotipo&#10;&#10;O conteúdo gerado por IA pode estar incorreto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314" b="20849"/>
                  <a:stretch>
                    <a:fillRect/>
                  </a:stretch>
                </pic:blipFill>
                <pic:spPr bwMode="auto">
                  <a:xfrm>
                    <a:off x="0" y="0"/>
                    <a:ext cx="2653642" cy="78775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cRJ2iaKbf1uHtx" int2:id="aL3j9T4V">
      <int2:state int2:value="Rejected" int2:type="spell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Numerad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Numerad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Commarcadores3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Commarcadores2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 w16cid:durableId="1225943965">
    <w:abstractNumId w:val="8"/>
  </w:num>
  <w:num w:numId="2" w16cid:durableId="357780702">
    <w:abstractNumId w:val="6"/>
  </w:num>
  <w:num w:numId="3" w16cid:durableId="125129422">
    <w:abstractNumId w:val="5"/>
  </w:num>
  <w:num w:numId="4" w16cid:durableId="223873245">
    <w:abstractNumId w:val="4"/>
  </w:num>
  <w:num w:numId="5" w16cid:durableId="9651606">
    <w:abstractNumId w:val="7"/>
  </w:num>
  <w:num w:numId="6" w16cid:durableId="934291706">
    <w:abstractNumId w:val="3"/>
  </w:num>
  <w:num w:numId="7" w16cid:durableId="111561092">
    <w:abstractNumId w:val="2"/>
  </w:num>
  <w:num w:numId="8" w16cid:durableId="1531139340">
    <w:abstractNumId w:val="1"/>
  </w:num>
  <w:num w:numId="9" w16cid:durableId="835076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75232"/>
    <w:rsid w:val="000B527C"/>
    <w:rsid w:val="000E7B5E"/>
    <w:rsid w:val="0015074B"/>
    <w:rsid w:val="0015423B"/>
    <w:rsid w:val="0022206C"/>
    <w:rsid w:val="00230FD7"/>
    <w:rsid w:val="0029639D"/>
    <w:rsid w:val="00326F90"/>
    <w:rsid w:val="00331C4D"/>
    <w:rsid w:val="003C0A6A"/>
    <w:rsid w:val="00432073"/>
    <w:rsid w:val="00450F07"/>
    <w:rsid w:val="00470D2C"/>
    <w:rsid w:val="00530599"/>
    <w:rsid w:val="006129A0"/>
    <w:rsid w:val="00622107"/>
    <w:rsid w:val="00624B98"/>
    <w:rsid w:val="00944E87"/>
    <w:rsid w:val="00995E70"/>
    <w:rsid w:val="00A942B9"/>
    <w:rsid w:val="00AA1D8D"/>
    <w:rsid w:val="00B47730"/>
    <w:rsid w:val="00B84635"/>
    <w:rsid w:val="00B96817"/>
    <w:rsid w:val="00CA405E"/>
    <w:rsid w:val="00CB0664"/>
    <w:rsid w:val="00E45C90"/>
    <w:rsid w:val="00ED1664"/>
    <w:rsid w:val="00F04187"/>
    <w:rsid w:val="00F73170"/>
    <w:rsid w:val="00FB4C35"/>
    <w:rsid w:val="00FC693F"/>
    <w:rsid w:val="030A6074"/>
    <w:rsid w:val="072DCEEC"/>
    <w:rsid w:val="080FC4A5"/>
    <w:rsid w:val="08BB1AF0"/>
    <w:rsid w:val="08E5B5A1"/>
    <w:rsid w:val="0BBD41E6"/>
    <w:rsid w:val="0DFA1472"/>
    <w:rsid w:val="0FD5C2B7"/>
    <w:rsid w:val="16E72B6E"/>
    <w:rsid w:val="19B7EC3F"/>
    <w:rsid w:val="1B12E79D"/>
    <w:rsid w:val="1E35BAAB"/>
    <w:rsid w:val="22262F94"/>
    <w:rsid w:val="225D0483"/>
    <w:rsid w:val="22C40A51"/>
    <w:rsid w:val="2A381994"/>
    <w:rsid w:val="2C3F7877"/>
    <w:rsid w:val="2DE2011C"/>
    <w:rsid w:val="2F4FA3AC"/>
    <w:rsid w:val="31C83129"/>
    <w:rsid w:val="33060319"/>
    <w:rsid w:val="350D5CFA"/>
    <w:rsid w:val="36FCA0DE"/>
    <w:rsid w:val="370AD6A9"/>
    <w:rsid w:val="3A953D1D"/>
    <w:rsid w:val="3B9EE66E"/>
    <w:rsid w:val="3BFAFE3C"/>
    <w:rsid w:val="3E2603BA"/>
    <w:rsid w:val="41E3E543"/>
    <w:rsid w:val="43816506"/>
    <w:rsid w:val="4A9FF0FD"/>
    <w:rsid w:val="4E599A10"/>
    <w:rsid w:val="51405D95"/>
    <w:rsid w:val="5585B700"/>
    <w:rsid w:val="5692815C"/>
    <w:rsid w:val="58B0D42D"/>
    <w:rsid w:val="599CA51C"/>
    <w:rsid w:val="5A8B880A"/>
    <w:rsid w:val="603880ED"/>
    <w:rsid w:val="61267FB4"/>
    <w:rsid w:val="65DF2442"/>
    <w:rsid w:val="667E4B94"/>
    <w:rsid w:val="7694BA48"/>
    <w:rsid w:val="7889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592C43"/>
  <w14:defaultImageDpi w14:val="300"/>
  <w15:docId w15:val="{047433C8-0CBA-4C5D-99D2-FF7688221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C693F"/>
    <w:rPr>
      <w:rFonts w:ascii="Arial" w:hAnsi="Arial"/>
    </w:rPr>
  </w:style>
  <w:style w:type="paragraph" w:styleId="Ttulo1">
    <w:name w:val="heading 1"/>
    <w:basedOn w:val="Normal"/>
    <w:next w:val="Normal"/>
    <w:link w:val="Ttulo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E618BF"/>
  </w:style>
  <w:style w:type="paragraph" w:styleId="Rodap">
    <w:name w:val="footer"/>
    <w:basedOn w:val="Normal"/>
    <w:link w:val="Rodap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E618BF"/>
  </w:style>
  <w:style w:type="paragraph" w:styleId="SemEspaamento">
    <w:name w:val="No Spacing"/>
    <w:uiPriority w:val="1"/>
    <w:qFormat/>
    <w:rsid w:val="00FC693F"/>
    <w:pPr>
      <w:spacing w:after="0" w:line="240" w:lineRule="auto"/>
    </w:pPr>
  </w:style>
  <w:style w:type="character" w:styleId="Ttulo1Char" w:customStyle="1">
    <w:name w:val="Título 1 Char"/>
    <w:basedOn w:val="Fontepargpadro"/>
    <w:link w:val="Ttulo1"/>
    <w:uiPriority w:val="9"/>
    <w:rsid w:val="00FC693F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Ttulo2Char" w:customStyle="1">
    <w:name w:val="Título 2 Char"/>
    <w:basedOn w:val="Fontepargpadro"/>
    <w:link w:val="Ttulo2"/>
    <w:uiPriority w:val="9"/>
    <w:rsid w:val="00FC693F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Ttulo3Char" w:customStyle="1">
    <w:name w:val="Título 3 Char"/>
    <w:basedOn w:val="Fontepargpadro"/>
    <w:link w:val="Ttulo3"/>
    <w:uiPriority w:val="9"/>
    <w:rsid w:val="00FC693F"/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har"/>
    <w:uiPriority w:val="10"/>
    <w:qFormat/>
    <w:rsid w:val="00FC693F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tuloChar" w:customStyle="1">
    <w:name w:val="Título Char"/>
    <w:basedOn w:val="Fontepargpadro"/>
    <w:link w:val="Ttulo"/>
    <w:uiPriority w:val="10"/>
    <w:rsid w:val="00FC693F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FC693F"/>
    <w:pPr>
      <w:numPr>
        <w:ilvl w:val="1"/>
      </w:numPr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tuloChar" w:customStyle="1">
    <w:name w:val="Subtítulo Char"/>
    <w:basedOn w:val="Fontepargpadro"/>
    <w:link w:val="Subttulo"/>
    <w:uiPriority w:val="11"/>
    <w:rsid w:val="00FC693F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Pargrafoda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unhideWhenUsed/>
    <w:rsid w:val="00AA1D8D"/>
    <w:pPr>
      <w:spacing w:after="120"/>
    </w:pPr>
  </w:style>
  <w:style w:type="character" w:styleId="CorpodetextoChar" w:customStyle="1">
    <w:name w:val="Corpo de texto Char"/>
    <w:basedOn w:val="Fontepargpadro"/>
    <w:link w:val="Corpodetexto"/>
    <w:uiPriority w:val="99"/>
    <w:rsid w:val="00AA1D8D"/>
  </w:style>
  <w:style w:type="paragraph" w:styleId="Corpodetexto2">
    <w:name w:val="Body Text 2"/>
    <w:basedOn w:val="Normal"/>
    <w:link w:val="Corpodetexto2Char"/>
    <w:uiPriority w:val="99"/>
    <w:unhideWhenUsed/>
    <w:rsid w:val="00AA1D8D"/>
    <w:pPr>
      <w:spacing w:after="120" w:line="480" w:lineRule="auto"/>
    </w:pPr>
  </w:style>
  <w:style w:type="character" w:styleId="Corpodetexto2Char" w:customStyle="1">
    <w:name w:val="Corpo de texto 2 Char"/>
    <w:basedOn w:val="Fontepargpadro"/>
    <w:link w:val="Corpodetexto2"/>
    <w:uiPriority w:val="99"/>
    <w:rsid w:val="00AA1D8D"/>
  </w:style>
  <w:style w:type="paragraph" w:styleId="Corpodetexto3">
    <w:name w:val="Body Text 3"/>
    <w:basedOn w:val="Normal"/>
    <w:link w:val="Corpodetexto3Char"/>
    <w:uiPriority w:val="99"/>
    <w:unhideWhenUsed/>
    <w:rsid w:val="00AA1D8D"/>
    <w:pPr>
      <w:spacing w:after="120"/>
    </w:pPr>
    <w:rPr>
      <w:sz w:val="16"/>
      <w:szCs w:val="16"/>
    </w:rPr>
  </w:style>
  <w:style w:type="character" w:styleId="Corpodetexto3Char" w:customStyle="1">
    <w:name w:val="Corpo de texto 3 Char"/>
    <w:basedOn w:val="Fontepargpadro"/>
    <w:link w:val="Corpodetexto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Commarcador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Commarcador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Commarcador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Numerada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Numerada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Numerada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adecontinuao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adecontinuao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adecontinuao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demacro">
    <w:name w:val="macro"/>
    <w:link w:val="Textodemacro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styleId="TextodemacroChar" w:customStyle="1">
    <w:name w:val="Texto de macro Char"/>
    <w:basedOn w:val="Fontepargpadro"/>
    <w:link w:val="Textodemacro"/>
    <w:uiPriority w:val="99"/>
    <w:rsid w:val="0029639D"/>
    <w:rPr>
      <w:rFonts w:ascii="Courier" w:hAnsi="Courier"/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FC693F"/>
    <w:rPr>
      <w:i/>
      <w:iCs/>
      <w:color w:val="000000" w:themeColor="text1"/>
    </w:rPr>
  </w:style>
  <w:style w:type="character" w:styleId="CitaoChar" w:customStyle="1">
    <w:name w:val="Citação Char"/>
    <w:basedOn w:val="Fontepargpadro"/>
    <w:link w:val="Citao"/>
    <w:uiPriority w:val="29"/>
    <w:rsid w:val="00FC693F"/>
    <w:rPr>
      <w:i/>
      <w:iCs/>
      <w:color w:val="000000" w:themeColor="text1"/>
    </w:rPr>
  </w:style>
  <w:style w:type="character" w:styleId="Ttulo4Char" w:customStyle="1">
    <w:name w:val="Título 4 Char"/>
    <w:basedOn w:val="Fontepargpadro"/>
    <w:link w:val="Ttulo4"/>
    <w:uiPriority w:val="9"/>
    <w:semiHidden/>
    <w:rsid w:val="00FC693F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Ttulo5Char" w:customStyle="1">
    <w:name w:val="Título 5 Char"/>
    <w:basedOn w:val="Fontepargpadro"/>
    <w:link w:val="Ttulo5"/>
    <w:uiPriority w:val="9"/>
    <w:semiHidden/>
    <w:rsid w:val="00FC693F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Ttulo6Char" w:customStyle="1">
    <w:name w:val="Título 6 Char"/>
    <w:basedOn w:val="Fontepargpadro"/>
    <w:link w:val="Ttulo6"/>
    <w:uiPriority w:val="9"/>
    <w:semiHidden/>
    <w:rsid w:val="00FC693F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Ttulo7Char" w:customStyle="1">
    <w:name w:val="Título 7 Char"/>
    <w:basedOn w:val="Fontepargpadro"/>
    <w:link w:val="Ttulo7"/>
    <w:uiPriority w:val="9"/>
    <w:semiHidden/>
    <w:rsid w:val="00FC693F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Ttulo8Char" w:customStyle="1">
    <w:name w:val="Título 8 Char"/>
    <w:basedOn w:val="Fontepargpadro"/>
    <w:link w:val="Ttulo8"/>
    <w:uiPriority w:val="9"/>
    <w:semiHidden/>
    <w:rsid w:val="00FC693F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styleId="Ttulo9Char" w:customStyle="1">
    <w:name w:val="Título 9 Char"/>
    <w:basedOn w:val="Fontepargpadro"/>
    <w:link w:val="Ttulo9"/>
    <w:uiPriority w:val="9"/>
    <w:semiHidden/>
    <w:rsid w:val="00FC693F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orte">
    <w:name w:val="Strong"/>
    <w:basedOn w:val="Fontepargpadro"/>
    <w:uiPriority w:val="22"/>
    <w:qFormat/>
    <w:rsid w:val="00FC693F"/>
    <w:rPr>
      <w:b/>
      <w:bCs/>
    </w:rPr>
  </w:style>
  <w:style w:type="character" w:styleId="nfase">
    <w:name w:val="Emphasis"/>
    <w:basedOn w:val="Fontepargpadro"/>
    <w:uiPriority w:val="20"/>
    <w:qFormat/>
    <w:rsid w:val="00FC693F"/>
    <w:rPr>
      <w:i/>
      <w:iCs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C693F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styleId="CitaoIntensaChar" w:customStyle="1">
    <w:name w:val="Citação Intensa Char"/>
    <w:basedOn w:val="Fontepargpadro"/>
    <w:link w:val="CitaoIntensa"/>
    <w:uiPriority w:val="30"/>
    <w:rsid w:val="00FC693F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FC693F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FC693F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FC693F"/>
    <w:rPr>
      <w:smallCaps/>
      <w:color w:val="C0504D" w:themeColor="accent2"/>
      <w:u w:val="single"/>
    </w:rPr>
  </w:style>
  <w:style w:type="character" w:styleId="RefernciaIntensa">
    <w:name w:val="Intense Reference"/>
    <w:basedOn w:val="Fontepargpadro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FC693F"/>
    <w:rPr>
      <w:b/>
      <w:bCs/>
      <w:smallCaps/>
      <w:spacing w:val="5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elacomgrade">
    <w:name w:val="Table Grid"/>
    <w:basedOn w:val="Tabelanormal"/>
    <w:uiPriority w:val="59"/>
    <w:rsid w:val="00FC69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SombreamentoClaro">
    <w:name w:val="Light Shading"/>
    <w:basedOn w:val="Tabe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mentoClaro-nfase1">
    <w:name w:val="Light Shading Accent 1"/>
    <w:basedOn w:val="Tabe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mentoClaro-nfase2">
    <w:name w:val="Light Shading Accent 2"/>
    <w:basedOn w:val="Tabe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mentoClaro-nfase3">
    <w:name w:val="Light Shading Accent 3"/>
    <w:basedOn w:val="Tabe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mentoClaro-nfase4">
    <w:name w:val="Light Shading Accent 4"/>
    <w:basedOn w:val="Tabe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mentoClaro-nfase5">
    <w:name w:val="Light Shading Accent 5"/>
    <w:basedOn w:val="Tabe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mentoClaro-nfase6">
    <w:name w:val="Light Shading Accent 6"/>
    <w:basedOn w:val="Tabe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ListaClara-nfase1">
    <w:name w:val="Light List Accent 1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ListaClara-nfase2">
    <w:name w:val="Light List Accent 2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ListaClara-nfase3">
    <w:name w:val="Light List Accent 3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ListaClara-nfase4">
    <w:name w:val="Light List Accent 4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ListaClara-nfase5">
    <w:name w:val="Light List Accent 5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ListaClara-nfase6">
    <w:name w:val="Light List Accent 6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GradeClara">
    <w:name w:val="Light Grid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GradeClara-nfase1">
    <w:name w:val="Light Grid Accent 1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GradeClara-nfase2">
    <w:name w:val="Light Grid Accent 2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GradeClara-nfase3">
    <w:name w:val="Light Grid Accent 3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GradeClara-nfase4">
    <w:name w:val="Light Grid Accent 4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GradeClara-nfase5">
    <w:name w:val="Light Grid Accent 5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GradeClara-nfase6">
    <w:name w:val="Light Grid Accent 6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SombreamentoMdio1">
    <w:name w:val="Medium Shading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themeTint="BF" w:sz="8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themeTint="BF" w:sz="6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1">
    <w:name w:val="Medium Shading 1 Accent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2">
    <w:name w:val="Medium Shading 1 Accent 2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3">
    <w:name w:val="Medium Shading 1 Accent 3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3CC82" w:themeColor="accent3" w:themeTint="BF" w:sz="8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themeTint="BF" w:sz="6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4">
    <w:name w:val="Medium Shading 1 Accent 4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5">
    <w:name w:val="Medium Shading 1 Accent 5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6">
    <w:name w:val="Medium Shading 1 Accent 6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2">
    <w:name w:val="Medium Shading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ombreamentoMdio2-nfase1">
    <w:name w:val="Medium Shading 2 Accent 1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ombreamentoMdio2-nfase2">
    <w:name w:val="Medium Shading 2 Accent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ombreamentoMdio2-nfase3">
    <w:name w:val="Medium Shading 2 Accent 3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ombreamentoMdio2-nfase4">
    <w:name w:val="Medium Shading 2 Accent 4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ombreamentoMdio2-nfase5">
    <w:name w:val="Medium Shading 2 Accent 5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ombreamentoMdio2-nfase6">
    <w:name w:val="Medium Shading 2 Accent 6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ListaMdia1">
    <w:name w:val="Medium Lis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dia1-nfase1">
    <w:name w:val="Medium List 1 Accen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dia1-nfase2">
    <w:name w:val="Medium List 1 Accent 2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dia1-nfase3">
    <w:name w:val="Medium List 1 Accent 3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dia1-nfase4">
    <w:name w:val="Medium List 1 Accent 4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dia1-nfase5">
    <w:name w:val="Medium List 1 Accent 5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dia1-nfase6">
    <w:name w:val="Medium List 1 Accent 6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dia2">
    <w:name w:val="Medium List 2"/>
    <w:basedOn w:val="Tabela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1">
    <w:name w:val="Medium List 2 Accent 1"/>
    <w:basedOn w:val="Tabela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2">
    <w:name w:val="Medium List 2 Accent 2"/>
    <w:basedOn w:val="Tabela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3">
    <w:name w:val="Medium List 2 Accent 3"/>
    <w:basedOn w:val="Tabela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4">
    <w:name w:val="Medium List 2 Accent 4"/>
    <w:basedOn w:val="Tabela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5">
    <w:name w:val="Medium List 2 Accent 5"/>
    <w:basedOn w:val="Tabela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6">
    <w:name w:val="Medium List 2 Accent 6"/>
    <w:basedOn w:val="Tabela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adeMdia1">
    <w:name w:val="Medium Grid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Mdia1-nfase1">
    <w:name w:val="Medium Grid 1 Accent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adeMdia1-nfase2">
    <w:name w:val="Medium Grid 1 Accent 2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adeMdia1-nfase3">
    <w:name w:val="Medium Grid 1 Accent 3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adeMdia1-nfase4">
    <w:name w:val="Medium Grid 1 Accent 4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adeMdia1-nfase5">
    <w:name w:val="Medium Grid 1 Accent 5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adeMdia1-nfase6">
    <w:name w:val="Medium Grid 1 Accent 6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adeMdia2">
    <w:name w:val="Medium Grid 2"/>
    <w:basedOn w:val="Tabela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1">
    <w:name w:val="Medium Grid 2 Accent 1"/>
    <w:basedOn w:val="Tabela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2">
    <w:name w:val="Medium Grid 2 Accent 2"/>
    <w:basedOn w:val="Tabela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3">
    <w:name w:val="Medium Grid 2 Accent 3"/>
    <w:basedOn w:val="Tabela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4">
    <w:name w:val="Medium Grid 2 Accent 4"/>
    <w:basedOn w:val="Tabela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5">
    <w:name w:val="Medium Grid 2 Accent 5"/>
    <w:basedOn w:val="Tabela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6">
    <w:name w:val="Medium Grid 2 Accent 6"/>
    <w:basedOn w:val="Tabela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3">
    <w:name w:val="Medium Grid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GradeMdia3-nfase1">
    <w:name w:val="Medium Grid 3 Accent 1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GradeMdia3-nfase2">
    <w:name w:val="Medium Grid 3 Accent 2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GradeMdia3-nfase3">
    <w:name w:val="Medium Grid 3 Accent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GradeMdia3-nfase4">
    <w:name w:val="Medium Grid 3 Accent 4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GradeMdia3-nfase5">
    <w:name w:val="Medium Grid 3 Accent 5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GradeMdia3-nfase6">
    <w:name w:val="Medium Grid 3 Accent 6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ListaEscura">
    <w:name w:val="Dark List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Escura-nfase1">
    <w:name w:val="Dark List Accent 1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Escura-nfase2">
    <w:name w:val="Dark List Accent 2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Escura-nfase3">
    <w:name w:val="Dark List Accent 3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Escura-nfase4">
    <w:name w:val="Dark List Accent 4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Escura-nfase5">
    <w:name w:val="Dark List Accent 5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Escura-nfase6">
    <w:name w:val="Dark List Accent 6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mentoColorido">
    <w:name w:val="Colorful Shading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themeShade="99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Escuro-nfase1">
    <w:name w:val="Colorful Shading Accent 1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themeShade="99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2">
    <w:name w:val="Colorful Shading Accent 2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themeShade="99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3">
    <w:name w:val="Colorful Shading Accent 3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themeShade="99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mentoColorido-nfase4">
    <w:name w:val="Colorful Shading Accent 4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themeShade="99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5">
    <w:name w:val="Colorful Shading Accent 5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themeShade="99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6">
    <w:name w:val="Colorful Shading Accent 6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themeShade="99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Colorida">
    <w:name w:val="Colorful List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Colorida-nfase1">
    <w:name w:val="Colorful List Accent 1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Colorida-nfase2">
    <w:name w:val="Colorful List Accent 2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Colorida-nfase3">
    <w:name w:val="Colorful List Accent 3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Colorida-nfase4">
    <w:name w:val="Colorful List Accent 4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Colorida-nfase5">
    <w:name w:val="Colorful List Accent 5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Colorida-nfase6">
    <w:name w:val="Colorful List Accent 6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adeColorida">
    <w:name w:val="Colorful Grid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Colorida-nfase1">
    <w:name w:val="Colorful Grid Accent 1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adeColorida-nfase2">
    <w:name w:val="Colorful Grid Accent 2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adeColorida-nfase3">
    <w:name w:val="Colorful Grid Accent 3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adeColorida-nfase4">
    <w:name w:val="Colorful Grid Accent 4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adeColorida-nfase5">
    <w:name w:val="Colorful Grid Accent 5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adeColorida-nfase6">
    <w:name w:val="Colorful Grid Accent 6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microsoft.com/office/2020/10/relationships/intelligence" Target="intelligence2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82b8d4-4a8f-4bb4-92ea-03aa23c232e0" xsi:nil="true"/>
    <lcf76f155ced4ddcb4097134ff3c332f xmlns="2ff39d36-c71d-473a-9e1f-65a24b9a38a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7841CA977FCE42B86BEDCF29741449" ma:contentTypeVersion="14" ma:contentTypeDescription="Crie um novo documento." ma:contentTypeScope="" ma:versionID="f558a01f945b29bb5e395bb5000e32e4">
  <xsd:schema xmlns:xsd="http://www.w3.org/2001/XMLSchema" xmlns:xs="http://www.w3.org/2001/XMLSchema" xmlns:p="http://schemas.microsoft.com/office/2006/metadata/properties" xmlns:ns2="7f82b8d4-4a8f-4bb4-92ea-03aa23c232e0" xmlns:ns3="2ff39d36-c71d-473a-9e1f-65a24b9a38a0" targetNamespace="http://schemas.microsoft.com/office/2006/metadata/properties" ma:root="true" ma:fieldsID="54e6c1c0452fc5b120e6ada03a2601a4" ns2:_="" ns3:_="">
    <xsd:import namespace="7f82b8d4-4a8f-4bb4-92ea-03aa23c232e0"/>
    <xsd:import namespace="2ff39d36-c71d-473a-9e1f-65a24b9a38a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82b8d4-4a8f-4bb4-92ea-03aa23c232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fbca7b6-563c-46b1-993f-10e1005d6db5}" ma:internalName="TaxCatchAll" ma:showField="CatchAllData" ma:web="7f82b8d4-4a8f-4bb4-92ea-03aa23c232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f39d36-c71d-473a-9e1f-65a24b9a38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e097bd28-3fa5-4e9f-8205-9507d9513b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65DB8C-312A-4956-800F-E4EA6CD6C77C}">
  <ds:schemaRefs>
    <ds:schemaRef ds:uri="http://schemas.microsoft.com/office/2006/metadata/properties"/>
    <ds:schemaRef ds:uri="http://schemas.microsoft.com/office/infopath/2007/PartnerControls"/>
    <ds:schemaRef ds:uri="7f82b8d4-4a8f-4bb4-92ea-03aa23c232e0"/>
    <ds:schemaRef ds:uri="2ff39d36-c71d-473a-9e1f-65a24b9a38a0"/>
  </ds:schemaRefs>
</ds:datastoreItem>
</file>

<file path=customXml/itemProps3.xml><?xml version="1.0" encoding="utf-8"?>
<ds:datastoreItem xmlns:ds="http://schemas.openxmlformats.org/officeDocument/2006/customXml" ds:itemID="{6A3AADE0-6841-49AF-B325-37CFD1817C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07081B-AE18-4F77-B391-11A93DD0080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python-docx</dc:creator>
  <keywords/>
  <dc:description>generated by python-docx</dc:description>
  <lastModifiedBy>Romilda Cumaru</lastModifiedBy>
  <revision>23</revision>
  <dcterms:created xsi:type="dcterms:W3CDTF">2025-07-21T20:21:00.0000000Z</dcterms:created>
  <dcterms:modified xsi:type="dcterms:W3CDTF">2025-11-13T15:09:32.5351227Z</dcterms:modified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0x010100CD7841CA977FCE42B86BEDCF29741449</vt:lpwstr>
  </property>
  <property fmtid="{D5CDD505-2E9C-101B-9397-08002B2CF9AE}" pid="3" name="MediaServiceImageTags">
    <vt:lpwstr/>
  </property>
</Properties>
</file>